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pPr>
      <w:r/>
      <w:r>
        <w:rPr>
          <w:b/>
          <w:sz w:val="30"/>
        </w:rPr>
        <w:br/>
      </w:r>
      <w:r>
        <w:rPr>
          <w:sz w:val="30"/>
        </w:rPr>
        <w:t>合同法 · 第十二章 提供服务的合同</w:t>
      </w:r>
    </w:p>
    <w:p>
      <w:pPr>
        <w:spacing w:line="240" w:lineRule="auto" w:before="400" w:after="0"/>
        <w:jc w:val="left"/>
      </w:pPr>
      <w:r/>
      <w:r>
        <w:rPr>
          <w:sz w:val="24"/>
        </w:rPr>
        <w:t xml:space="preserve">    </w:t>
      </w:r>
      <w:r>
        <w:rPr>
          <w:sz w:val="24"/>
        </w:rPr>
        <w:t>一、单项选择题</w:t>
        <w:br/>
      </w:r>
    </w:p>
    <w:p>
      <w:pPr>
        <w:spacing w:line="240" w:lineRule="auto"/>
        <w:jc w:val="left"/>
      </w:pPr>
      <w:r>
        <w:rPr>
          <w:sz w:val="18"/>
        </w:rPr>
      </w:r>
      <w:r>
        <w:rPr>
          <w:color w:val="494949"/>
          <w:sz w:val="18"/>
        </w:rPr>
        <w:t>（难易度:中）</w:t>
      </w:r>
    </w:p>
    <w:p>
      <w:pPr>
        <w:spacing w:line="240" w:lineRule="auto"/>
        <w:jc w:val="left"/>
      </w:pPr>
      <w:r>
        <w:rPr>
          <w:sz w:val="16"/>
        </w:rPr>
      </w:r>
    </w:p>
    <w:p>
      <w:pPr>
        <w:spacing w:line="240" w:lineRule="auto" w:before="400" w:after="0"/>
        <w:jc w:val="left"/>
      </w:pPr>
      <w:r/>
      <w:r>
        <w:rPr>
          <w:sz w:val="24"/>
        </w:rPr>
      </w:r>
      <w:r>
        <w:rPr>
          <w:sz w:val="24"/>
        </w:rPr>
        <w:t>2.</w:t>
        <w:t xml:space="preserve">    </w:t>
      </w:r>
      <w:r>
        <w:rPr>
          <w:sz w:val="24"/>
        </w:rPr>
        <w:t>原则上,客运合同自（）时成立。</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购票人付款</w:t>
        <w:br/>
        <w:br/>
      </w:r>
      <w:r>
        <w:rPr>
          <w:sz w:val="16"/>
        </w:rPr>
        <w:t>B.</w:t>
        <w:t xml:space="preserve">    </w:t>
      </w:r>
      <w:r>
        <w:rPr>
          <w:sz w:val="16"/>
        </w:rPr>
        <w:t>购票人检票</w:t>
        <w:br/>
        <w:br/>
      </w:r>
      <w:r>
        <w:rPr>
          <w:sz w:val="16"/>
        </w:rPr>
        <w:t>C.</w:t>
        <w:t xml:space="preserve">    </w:t>
      </w:r>
      <w:r>
        <w:rPr>
          <w:sz w:val="16"/>
        </w:rPr>
        <w:t>购票人登上交通工具</w:t>
        <w:br/>
        <w:br/>
      </w:r>
      <w:r>
        <w:rPr>
          <w:sz w:val="16"/>
        </w:rPr>
        <w:t>D.</w:t>
        <w:t xml:space="preserve">    </w:t>
      </w:r>
      <w:r>
        <w:rPr>
          <w:sz w:val="16"/>
        </w:rPr>
        <w:t>承运人向购票人发售客票</w:t>
        <w:br/>
        <w:br/>
        <w:br/>
      </w:r>
      <w:r>
        <w:rPr>
          <w:sz w:val="16"/>
        </w:rPr>
        <w:t>正确答案</w:t>
      </w:r>
      <w:r>
        <w:rPr>
          <w:sz w:val="16"/>
        </w:rPr>
        <w:t>：D</w:t>
        <w:br/>
      </w:r>
      <w:r>
        <w:rPr>
          <w:sz w:val="16"/>
        </w:rPr>
        <w:t>答案解释</w:t>
      </w:r>
      <w:r>
        <w:rPr>
          <w:sz w:val="16"/>
        </w:rPr>
        <w:t>：暂无</w:t>
      </w:r>
    </w:p>
    <w:p>
      <w:pPr>
        <w:spacing w:line="240" w:lineRule="auto" w:before="400" w:after="0"/>
        <w:jc w:val="left"/>
      </w:pPr>
      <w:r/>
      <w:r>
        <w:rPr>
          <w:sz w:val="24"/>
        </w:rPr>
      </w:r>
      <w:r>
        <w:rPr>
          <w:sz w:val="24"/>
        </w:rPr>
        <w:t>3.</w:t>
        <w:t xml:space="preserve">    </w:t>
      </w:r>
      <w:r>
        <w:rPr>
          <w:sz w:val="24"/>
        </w:rPr>
        <w:t>客运合同中，承运人负担的最重要义务是（）。</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按客票所载明的时间和班次运送旅客</w:t>
        <w:br/>
        <w:br/>
      </w:r>
      <w:r>
        <w:rPr>
          <w:sz w:val="16"/>
        </w:rPr>
        <w:t>B.</w:t>
        <w:t xml:space="preserve">    </w:t>
      </w:r>
      <w:r>
        <w:rPr>
          <w:sz w:val="16"/>
        </w:rPr>
        <w:t>安全运输旅客至目的地</w:t>
        <w:br/>
        <w:br/>
      </w:r>
      <w:r>
        <w:rPr>
          <w:sz w:val="16"/>
        </w:rPr>
        <w:t>C.</w:t>
        <w:t xml:space="preserve">    </w:t>
      </w:r>
      <w:r>
        <w:rPr>
          <w:sz w:val="16"/>
        </w:rPr>
        <w:t>按照有关规定查验旅客客票和检查限运物品及危险物品</w:t>
        <w:br/>
        <w:br/>
      </w:r>
      <w:r>
        <w:rPr>
          <w:sz w:val="16"/>
        </w:rPr>
        <w:t>D.</w:t>
        <w:t xml:space="preserve">    </w:t>
      </w:r>
      <w:r>
        <w:rPr>
          <w:sz w:val="16"/>
        </w:rPr>
        <w:t>为旅客提供必要方便</w:t>
        <w:br/>
        <w:br/>
        <w:br/>
      </w:r>
      <w:r>
        <w:rPr>
          <w:sz w:val="16"/>
        </w:rPr>
        <w:t>正确答案</w:t>
      </w:r>
      <w:r>
        <w:rPr>
          <w:sz w:val="16"/>
        </w:rPr>
        <w:t>：B</w:t>
        <w:br/>
      </w:r>
      <w:r>
        <w:rPr>
          <w:sz w:val="16"/>
        </w:rPr>
        <w:t>答案解释</w:t>
      </w:r>
      <w:r>
        <w:rPr>
          <w:sz w:val="16"/>
        </w:rPr>
        <w:t>：暂无</w:t>
      </w:r>
    </w:p>
    <w:p>
      <w:pPr>
        <w:spacing w:line="240" w:lineRule="auto" w:before="400" w:after="0"/>
        <w:jc w:val="left"/>
      </w:pPr>
      <w:r/>
      <w:r>
        <w:rPr>
          <w:sz w:val="24"/>
        </w:rPr>
      </w:r>
      <w:r>
        <w:rPr>
          <w:sz w:val="24"/>
        </w:rPr>
        <w:t>4.</w:t>
        <w:t xml:space="preserve">    </w:t>
      </w:r>
      <w:r>
        <w:rPr>
          <w:sz w:val="24"/>
        </w:rPr>
        <w:t>仓储合同自（）时成立。</w:t>
        <w:br/>
      </w:r>
      <w:r>
        <w:rPr>
          <w:sz w:val="24"/>
        </w:rPr>
        <w:t xml:space="preserve"> </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保管人按合同约定的时间、品名、数量接受货物入库</w:t>
        <w:br/>
        <w:br/>
      </w:r>
      <w:r>
        <w:rPr>
          <w:sz w:val="16"/>
        </w:rPr>
        <w:t>B.</w:t>
        <w:t xml:space="preserve">    </w:t>
      </w:r>
      <w:r>
        <w:rPr>
          <w:sz w:val="16"/>
        </w:rPr>
        <w:t>保管人出具仓单、入库单等凭证</w:t>
        <w:br/>
        <w:br/>
      </w:r>
      <w:r>
        <w:rPr>
          <w:sz w:val="16"/>
        </w:rPr>
        <w:t>C.</w:t>
        <w:t xml:space="preserve">    </w:t>
      </w:r>
      <w:r>
        <w:rPr>
          <w:sz w:val="16"/>
        </w:rPr>
        <w:t>存货人收到仓单、入库单等凭证</w:t>
        <w:br/>
        <w:br/>
      </w:r>
      <w:r>
        <w:rPr>
          <w:sz w:val="16"/>
        </w:rPr>
        <w:t>D.</w:t>
        <w:t xml:space="preserve">    </w:t>
      </w:r>
      <w:r>
        <w:rPr>
          <w:sz w:val="16"/>
        </w:rPr>
        <w:t>保管人和存货人意思表示一致</w:t>
        <w:br/>
        <w:br/>
        <w:br/>
      </w:r>
      <w:r>
        <w:rPr>
          <w:sz w:val="16"/>
        </w:rPr>
        <w:t>正确答案</w:t>
      </w:r>
      <w:r>
        <w:rPr>
          <w:sz w:val="16"/>
        </w:rPr>
        <w:t>：D</w:t>
        <w:br/>
      </w:r>
      <w:r>
        <w:rPr>
          <w:sz w:val="16"/>
        </w:rPr>
        <w:t>答案解释</w:t>
      </w:r>
      <w:r>
        <w:rPr>
          <w:sz w:val="16"/>
        </w:rPr>
        <w:t>：暂无</w:t>
      </w:r>
    </w:p>
    <w:p>
      <w:pPr>
        <w:spacing w:line="240" w:lineRule="auto" w:before="400" w:after="0"/>
        <w:jc w:val="left"/>
      </w:pPr>
      <w:r/>
      <w:r>
        <w:rPr>
          <w:sz w:val="24"/>
        </w:rPr>
      </w:r>
      <w:r>
        <w:rPr>
          <w:sz w:val="24"/>
        </w:rPr>
        <w:t>5.</w:t>
        <w:t xml:space="preserve">    </w:t>
      </w:r>
      <w:r>
        <w:rPr>
          <w:sz w:val="24"/>
        </w:rPr>
        <w:t>对于外包装或货物上标明了有效期或合同中申明了有效期的货物，保管人应在失效期到来的（）前通知存货人或仓单持有人。</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45天</w:t>
        <w:br/>
        <w:br/>
      </w:r>
      <w:r>
        <w:rPr>
          <w:sz w:val="16"/>
        </w:rPr>
        <w:t>B.</w:t>
        <w:t xml:space="preserve">    </w:t>
      </w:r>
      <w:r>
        <w:rPr>
          <w:sz w:val="16"/>
        </w:rPr>
        <w:t>30天</w:t>
        <w:br/>
        <w:br/>
      </w:r>
      <w:r>
        <w:rPr>
          <w:sz w:val="16"/>
        </w:rPr>
        <w:t>C.</w:t>
        <w:t xml:space="preserve">    </w:t>
      </w:r>
      <w:r>
        <w:rPr>
          <w:sz w:val="16"/>
        </w:rPr>
        <w:t>15天</w:t>
        <w:br/>
        <w:br/>
      </w:r>
      <w:r>
        <w:rPr>
          <w:sz w:val="16"/>
        </w:rPr>
        <w:t>D.</w:t>
        <w:t xml:space="preserve">    </w:t>
      </w:r>
      <w:r>
        <w:rPr>
          <w:sz w:val="16"/>
        </w:rPr>
        <w:t>60天</w:t>
        <w:br/>
        <w:br/>
        <w:br/>
      </w:r>
      <w:r>
        <w:rPr>
          <w:sz w:val="16"/>
        </w:rPr>
        <w:t>正确答案</w:t>
      </w:r>
      <w:r>
        <w:rPr>
          <w:sz w:val="16"/>
        </w:rPr>
        <w:t>：D</w:t>
        <w:br/>
      </w:r>
      <w:r>
        <w:rPr>
          <w:sz w:val="16"/>
        </w:rPr>
        <w:t>答案解释</w:t>
      </w:r>
      <w:r>
        <w:rPr>
          <w:sz w:val="16"/>
        </w:rPr>
        <w:t>：暂无</w:t>
      </w:r>
    </w:p>
    <w:p>
      <w:pPr>
        <w:spacing w:line="240" w:lineRule="auto" w:before="400" w:after="0"/>
        <w:jc w:val="left"/>
      </w:pPr>
      <w:r/>
      <w:r>
        <w:rPr>
          <w:sz w:val="24"/>
        </w:rPr>
      </w:r>
      <w:r>
        <w:rPr>
          <w:sz w:val="24"/>
        </w:rPr>
        <w:t>6.</w:t>
        <w:t xml:space="preserve">    </w:t>
      </w:r>
      <w:r>
        <w:rPr>
          <w:sz w:val="24"/>
        </w:rPr>
        <w:t>甲委托乙销售一批首饰并交付，乙经甲同意转委托给丙。丙以其名义与丁签订买卖合同，丙依约向丁交付首饰，但丁拒绝向丙支付首饰款。根据合同法律制度的规定，下列表述中，正确的是（     ）。</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乙的转委托行为无效</w:t>
        <w:br/>
        <w:br/>
      </w:r>
      <w:r>
        <w:rPr>
          <w:sz w:val="16"/>
        </w:rPr>
        <w:t>B.</w:t>
        <w:t xml:space="preserve">    </w:t>
      </w:r>
      <w:r>
        <w:rPr>
          <w:sz w:val="16"/>
        </w:rPr>
        <w:t>丙与丁签订的买卖合同直接约束甲和丁</w:t>
        <w:br/>
        <w:br/>
      </w:r>
      <w:r>
        <w:rPr>
          <w:sz w:val="16"/>
        </w:rPr>
        <w:t>C.</w:t>
        <w:t xml:space="preserve">    </w:t>
      </w:r>
      <w:r>
        <w:rPr>
          <w:sz w:val="16"/>
        </w:rPr>
        <w:t>丙应向甲披露丁，甲可以行使丙对丁的权利</w:t>
        <w:br/>
        <w:br/>
      </w:r>
      <w:r>
        <w:rPr>
          <w:sz w:val="16"/>
        </w:rPr>
        <w:t>D.</w:t>
        <w:t xml:space="preserve">    </w:t>
      </w:r>
      <w:r>
        <w:rPr>
          <w:sz w:val="16"/>
        </w:rPr>
        <w:t>丙应向丁披露甲，丁可以行使丙对甲的权利</w:t>
        <w:br/>
        <w:br/>
        <w:br/>
      </w:r>
      <w:r>
        <w:rPr>
          <w:sz w:val="16"/>
        </w:rPr>
        <w:t>正确答案</w:t>
      </w:r>
      <w:r>
        <w:rPr>
          <w:sz w:val="16"/>
        </w:rPr>
        <w:t>：C</w:t>
        <w:br/>
      </w:r>
      <w:r>
        <w:rPr>
          <w:sz w:val="16"/>
        </w:rPr>
        <w:t>答案解释</w:t>
      </w:r>
      <w:r>
        <w:rPr>
          <w:sz w:val="16"/>
        </w:rPr>
        <w:t>：暂无</w:t>
      </w:r>
    </w:p>
    <w:p>
      <w:pPr>
        <w:spacing w:line="240" w:lineRule="auto" w:before="400" w:after="0"/>
        <w:jc w:val="left"/>
      </w:pPr>
      <w:r/>
      <w:r>
        <w:rPr>
          <w:sz w:val="24"/>
        </w:rPr>
      </w:r>
      <w:r>
        <w:rPr>
          <w:sz w:val="24"/>
        </w:rPr>
        <w:t>7.</w:t>
        <w:t xml:space="preserve">    </w:t>
      </w:r>
      <w:r>
        <w:rPr>
          <w:sz w:val="24"/>
        </w:rPr>
        <w:t>仓储合同的储存期间届满，存货人不提取仓储物的，保管人（）。</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应当解除合同</w:t>
        <w:br/>
        <w:br/>
      </w:r>
      <w:r>
        <w:rPr>
          <w:sz w:val="16"/>
        </w:rPr>
        <w:t>B.</w:t>
        <w:t xml:space="preserve">    </w:t>
      </w:r>
      <w:r>
        <w:rPr>
          <w:sz w:val="16"/>
        </w:rPr>
        <w:t>保管人可以不经催告直接提存仓储物</w:t>
        <w:br/>
        <w:br/>
      </w:r>
      <w:r>
        <w:rPr>
          <w:sz w:val="16"/>
        </w:rPr>
        <w:t>C.</w:t>
        <w:t xml:space="preserve">    </w:t>
      </w:r>
      <w:r>
        <w:rPr>
          <w:sz w:val="16"/>
        </w:rPr>
        <w:t>可以拍卖仓储物</w:t>
        <w:br/>
        <w:br/>
      </w:r>
      <w:r>
        <w:rPr>
          <w:sz w:val="16"/>
        </w:rPr>
        <w:t>D.</w:t>
        <w:t xml:space="preserve">    </w:t>
      </w:r>
      <w:r>
        <w:rPr>
          <w:sz w:val="16"/>
        </w:rPr>
        <w:t>可催告其合理期限内提取，期限届满仍不提取的，可以提存仓储物</w:t>
        <w:br/>
        <w:br/>
        <w:br/>
      </w:r>
      <w:r>
        <w:rPr>
          <w:sz w:val="16"/>
        </w:rPr>
        <w:t>正确答案</w:t>
      </w:r>
      <w:r>
        <w:rPr>
          <w:sz w:val="16"/>
        </w:rPr>
        <w:t>：D</w:t>
        <w:br/>
      </w:r>
      <w:r>
        <w:rPr>
          <w:sz w:val="16"/>
        </w:rPr>
        <w:t>答案解释</w:t>
      </w:r>
      <w:r>
        <w:rPr>
          <w:sz w:val="16"/>
        </w:rPr>
        <w:t>：暂无</w:t>
      </w:r>
    </w:p>
    <w:p>
      <w:pPr>
        <w:spacing w:line="240" w:lineRule="auto" w:before="400" w:after="0"/>
        <w:jc w:val="left"/>
      </w:pPr>
      <w:r/>
      <w:r>
        <w:rPr>
          <w:sz w:val="24"/>
        </w:rPr>
      </w:r>
      <w:r>
        <w:rPr>
          <w:sz w:val="24"/>
        </w:rPr>
        <w:t>8.</w:t>
        <w:t xml:space="preserve">    </w:t>
      </w:r>
      <w:r>
        <w:rPr>
          <w:sz w:val="24"/>
        </w:rPr>
        <w:t>特别委托与概括委托是根据（）进行的划分。</w:t>
        <w:br/>
      </w:r>
      <w:r>
        <w:rPr>
          <w:sz w:val="24"/>
        </w:rPr>
        <w:t xml:space="preserve"> </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受托人的民事行为能力</w:t>
        <w:br/>
        <w:br/>
      </w:r>
      <w:r>
        <w:rPr>
          <w:sz w:val="16"/>
        </w:rPr>
        <w:t>B.</w:t>
        <w:t xml:space="preserve">    </w:t>
      </w:r>
      <w:r>
        <w:rPr>
          <w:sz w:val="16"/>
        </w:rPr>
        <w:t>受托人的人数</w:t>
        <w:br/>
        <w:br/>
      </w:r>
      <w:r>
        <w:rPr>
          <w:sz w:val="16"/>
        </w:rPr>
        <w:t>C.</w:t>
        <w:t xml:space="preserve">    </w:t>
      </w:r>
      <w:r>
        <w:rPr>
          <w:sz w:val="16"/>
        </w:rPr>
        <w:t>受托人的产生</w:t>
        <w:br/>
        <w:br/>
      </w:r>
      <w:r>
        <w:rPr>
          <w:sz w:val="16"/>
        </w:rPr>
        <w:t>D.</w:t>
        <w:t xml:space="preserve">    </w:t>
      </w:r>
      <w:r>
        <w:rPr>
          <w:sz w:val="16"/>
        </w:rPr>
        <w:t>受托人的权限</w:t>
        <w:br/>
        <w:br/>
        <w:br/>
      </w:r>
      <w:r>
        <w:rPr>
          <w:sz w:val="16"/>
        </w:rPr>
        <w:t>正确答案</w:t>
      </w:r>
      <w:r>
        <w:rPr>
          <w:sz w:val="16"/>
        </w:rPr>
        <w:t>：D</w:t>
        <w:br/>
      </w:r>
      <w:r>
        <w:rPr>
          <w:sz w:val="16"/>
        </w:rPr>
        <w:t>答案解释</w:t>
      </w:r>
      <w:r>
        <w:rPr>
          <w:sz w:val="16"/>
        </w:rPr>
        <w:t>：暂无</w:t>
      </w:r>
    </w:p>
    <w:p>
      <w:pPr>
        <w:spacing w:line="240" w:lineRule="auto" w:before="400" w:after="0"/>
        <w:jc w:val="left"/>
      </w:pPr>
      <w:r/>
      <w:r>
        <w:rPr>
          <w:sz w:val="24"/>
        </w:rPr>
      </w:r>
      <w:r>
        <w:rPr>
          <w:sz w:val="24"/>
        </w:rPr>
        <w:t>9.</w:t>
        <w:t xml:space="preserve">    </w:t>
      </w:r>
      <w:r>
        <w:rPr>
          <w:sz w:val="24"/>
        </w:rPr>
        <w:t>曹某因出国留学，把自己的几幅贵重字画交给朋友张某保管，曹某将字画放于卧室，一日，卧室的暖气管道突然破裂，字画侵水受损，下列说法正确的是（      ）。</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张某存在过失，应负部分赔偿责任</w:t>
        <w:br/>
        <w:br/>
      </w:r>
      <w:r>
        <w:rPr>
          <w:sz w:val="16"/>
        </w:rPr>
        <w:t>B.</w:t>
        <w:t xml:space="preserve">    </w:t>
      </w:r>
      <w:r>
        <w:rPr>
          <w:sz w:val="16"/>
        </w:rPr>
        <w:t>张某存在过失，应负全部赔偿责任</w:t>
        <w:br/>
        <w:br/>
      </w:r>
      <w:r>
        <w:rPr>
          <w:sz w:val="16"/>
        </w:rPr>
        <w:t>C.</w:t>
        <w:t xml:space="preserve">    </w:t>
      </w:r>
      <w:r>
        <w:rPr>
          <w:sz w:val="16"/>
        </w:rPr>
        <w:t>张某系无偿保管且无重大过失或故意，不应赔偿</w:t>
        <w:br/>
        <w:br/>
      </w:r>
      <w:r>
        <w:rPr>
          <w:sz w:val="16"/>
        </w:rPr>
        <w:t>D.</w:t>
        <w:t xml:space="preserve">    </w:t>
      </w:r>
      <w:r>
        <w:rPr>
          <w:sz w:val="16"/>
        </w:rPr>
        <w:t>暖气管道突然破裂属于不可抗力，张某不应赔偿</w:t>
        <w:br/>
        <w:br/>
        <w:br/>
      </w:r>
      <w:r>
        <w:rPr>
          <w:sz w:val="16"/>
        </w:rPr>
        <w:t>正确答案</w:t>
      </w:r>
      <w:r>
        <w:rPr>
          <w:sz w:val="16"/>
        </w:rPr>
        <w:t>：C</w:t>
        <w:br/>
      </w:r>
      <w:r>
        <w:rPr>
          <w:sz w:val="16"/>
        </w:rPr>
        <w:t>答案解释</w:t>
      </w:r>
      <w:r>
        <w:rPr>
          <w:sz w:val="16"/>
        </w:rPr>
        <w:t>：暂无</w:t>
      </w:r>
    </w:p>
    <w:p>
      <w:pPr>
        <w:spacing w:line="240" w:lineRule="auto" w:before="400" w:after="0"/>
        <w:jc w:val="left"/>
      </w:pPr>
      <w:r/>
      <w:r>
        <w:rPr>
          <w:sz w:val="24"/>
        </w:rPr>
      </w:r>
      <w:r>
        <w:rPr>
          <w:sz w:val="24"/>
        </w:rPr>
        <w:t>10.</w:t>
        <w:t xml:space="preserve">    </w:t>
      </w:r>
      <w:r>
        <w:rPr>
          <w:sz w:val="24"/>
        </w:rPr>
        <w:t>业主逾期支付物业费，物业服务人（）。</w:t>
        <w:br/>
      </w:r>
      <w:r>
        <w:rPr>
          <w:sz w:val="24"/>
        </w:rPr>
        <w:t xml:space="preserve"> </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可以立即解除合同</w:t>
        <w:br/>
        <w:br/>
      </w:r>
      <w:r>
        <w:rPr>
          <w:sz w:val="16"/>
        </w:rPr>
        <w:t>B.</w:t>
        <w:t xml:space="preserve">    </w:t>
      </w:r>
      <w:r>
        <w:rPr>
          <w:sz w:val="16"/>
        </w:rPr>
        <w:t>在催告期满后，对仍未支付物业费的业主可以解除合同</w:t>
        <w:br/>
        <w:br/>
      </w:r>
      <w:r>
        <w:rPr>
          <w:sz w:val="16"/>
        </w:rPr>
        <w:t>C.</w:t>
        <w:t xml:space="preserve">    </w:t>
      </w:r>
      <w:r>
        <w:rPr>
          <w:sz w:val="16"/>
        </w:rPr>
        <w:t>可以限期催促支付</w:t>
        <w:br/>
        <w:br/>
      </w:r>
      <w:r>
        <w:rPr>
          <w:sz w:val="16"/>
        </w:rPr>
        <w:t>D.</w:t>
        <w:t xml:space="preserve">    </w:t>
      </w:r>
      <w:r>
        <w:rPr>
          <w:sz w:val="16"/>
        </w:rPr>
        <w:t>必要时可以停止供电、供水、供气等</w:t>
        <w:br/>
        <w:br/>
        <w:br/>
      </w:r>
      <w:r>
        <w:rPr>
          <w:sz w:val="16"/>
        </w:rPr>
        <w:t>正确答案</w:t>
      </w:r>
      <w:r>
        <w:rPr>
          <w:sz w:val="16"/>
        </w:rPr>
        <w:t>：C</w:t>
        <w:br/>
      </w:r>
      <w:r>
        <w:rPr>
          <w:sz w:val="16"/>
        </w:rPr>
        <w:t>答案解释</w:t>
      </w:r>
      <w:r>
        <w:rPr>
          <w:sz w:val="16"/>
        </w:rPr>
        <w:t>：暂无</w:t>
      </w:r>
    </w:p>
    <w:p>
      <w:pPr>
        <w:spacing w:line="240" w:lineRule="auto" w:before="400" w:after="0"/>
        <w:jc w:val="left"/>
      </w:pPr>
      <w:r/>
      <w:r>
        <w:rPr>
          <w:sz w:val="24"/>
        </w:rPr>
      </w:r>
      <w:r>
        <w:rPr>
          <w:sz w:val="24"/>
        </w:rPr>
        <w:t>11.</w:t>
        <w:t xml:space="preserve">    </w:t>
      </w:r>
      <w:r>
        <w:rPr>
          <w:sz w:val="24"/>
        </w:rPr>
        <w:t>行纪人高于委托人指定的价格卖出或者低于委托人指定的价格买入的，可以按照约定增加报酬；没有约定或者约定不明确，依照法律仍不能确定的，该利益属于（）。</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行纪人</w:t>
        <w:br/>
        <w:br/>
      </w:r>
      <w:r>
        <w:rPr>
          <w:sz w:val="16"/>
        </w:rPr>
        <w:t>B.</w:t>
        <w:t xml:space="preserve">    </w:t>
      </w:r>
      <w:r>
        <w:rPr>
          <w:sz w:val="16"/>
        </w:rPr>
        <w:t>行纪人和委托人共有</w:t>
        <w:br/>
        <w:br/>
      </w:r>
      <w:r>
        <w:rPr>
          <w:sz w:val="16"/>
        </w:rPr>
        <w:t>C.</w:t>
        <w:t xml:space="preserve">    </w:t>
      </w:r>
      <w:r>
        <w:rPr>
          <w:sz w:val="16"/>
        </w:rPr>
        <w:t>委托人</w:t>
        <w:br/>
        <w:br/>
      </w:r>
      <w:r>
        <w:rPr>
          <w:sz w:val="16"/>
        </w:rPr>
        <w:t>D.</w:t>
        <w:t xml:space="preserve">    </w:t>
      </w:r>
      <w:r>
        <w:rPr>
          <w:sz w:val="16"/>
        </w:rPr>
        <w:t>行纪人和相对人</w:t>
        <w:br/>
        <w:br/>
        <w:br/>
      </w:r>
      <w:r>
        <w:rPr>
          <w:sz w:val="16"/>
        </w:rPr>
        <w:t>正确答案</w:t>
      </w:r>
      <w:r>
        <w:rPr>
          <w:sz w:val="16"/>
        </w:rPr>
        <w:t>：C</w:t>
        <w:br/>
      </w:r>
      <w:r>
        <w:rPr>
          <w:sz w:val="16"/>
        </w:rPr>
        <w:t>答案解释</w:t>
      </w:r>
      <w:r>
        <w:rPr>
          <w:sz w:val="16"/>
        </w:rPr>
        <w:t>：暂无</w:t>
      </w:r>
    </w:p>
    <w:p>
      <w:pPr>
        <w:spacing w:line="240" w:lineRule="auto" w:before="400" w:after="0"/>
        <w:jc w:val="left"/>
      </w:pPr>
      <w:r/>
      <w:r>
        <w:rPr>
          <w:sz w:val="24"/>
        </w:rPr>
      </w:r>
      <w:r>
        <w:rPr>
          <w:sz w:val="24"/>
        </w:rPr>
        <w:t>12.</w:t>
        <w:t xml:space="preserve">    </w:t>
      </w:r>
      <w:r>
        <w:rPr>
          <w:sz w:val="24"/>
        </w:rPr>
        <w:t>《民法典》规定，委托人在接受中介人的服务后，利用中介人提供的交易机会或者媒介服务，绕开中介人直接订立合同的，下列说法正确的是（）。</w:t>
        <w:br/>
      </w:r>
      <w:r>
        <w:rPr>
          <w:sz w:val="24"/>
        </w:rPr>
        <w:t xml:space="preserve"> </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所订立的合同无效</w:t>
        <w:br/>
        <w:br/>
      </w:r>
      <w:r>
        <w:rPr>
          <w:sz w:val="16"/>
        </w:rPr>
        <w:t>B.</w:t>
        <w:t xml:space="preserve">    </w:t>
      </w:r>
      <w:r>
        <w:rPr>
          <w:sz w:val="16"/>
        </w:rPr>
        <w:t>应当向中介人赔偿损失</w:t>
        <w:br/>
        <w:br/>
      </w:r>
      <w:r>
        <w:rPr>
          <w:sz w:val="16"/>
        </w:rPr>
        <w:t>C.</w:t>
        <w:t xml:space="preserve">    </w:t>
      </w:r>
      <w:r>
        <w:rPr>
          <w:sz w:val="16"/>
        </w:rPr>
        <w:t>应当向中介人返还必要费用</w:t>
        <w:br/>
        <w:br/>
      </w:r>
      <w:r>
        <w:rPr>
          <w:sz w:val="16"/>
        </w:rPr>
        <w:t>D.</w:t>
        <w:t xml:space="preserve">    </w:t>
      </w:r>
      <w:r>
        <w:rPr>
          <w:sz w:val="16"/>
        </w:rPr>
        <w:t>应当向中介人支付报酬</w:t>
        <w:br/>
        <w:br/>
        <w:br/>
      </w:r>
      <w:r>
        <w:rPr>
          <w:sz w:val="16"/>
        </w:rPr>
        <w:t>正确答案</w:t>
      </w:r>
      <w:r>
        <w:rPr>
          <w:sz w:val="16"/>
        </w:rPr>
        <w:t>：D</w:t>
        <w:br/>
      </w:r>
      <w:r>
        <w:rPr>
          <w:sz w:val="16"/>
        </w:rPr>
        <w:t>答案解释</w:t>
      </w:r>
      <w:r>
        <w:rPr>
          <w:sz w:val="16"/>
        </w:rPr>
        <w:t>：暂无</w:t>
      </w:r>
    </w:p>
    <w:p>
      <w:pPr>
        <w:spacing w:line="240" w:lineRule="auto" w:before="400" w:after="0"/>
        <w:jc w:val="left"/>
      </w:pPr>
      <w:r/>
      <w:r>
        <w:rPr>
          <w:sz w:val="24"/>
        </w:rPr>
      </w:r>
      <w:r>
        <w:rPr>
          <w:sz w:val="24"/>
        </w:rPr>
        <w:t>13.</w:t>
        <w:t xml:space="preserve">    </w:t>
      </w:r>
      <w:r>
        <w:rPr>
          <w:sz w:val="24"/>
        </w:rPr>
        <w:t>在委托合同中，下列说法正确的是（）。</w:t>
        <w:br/>
      </w:r>
      <w:r>
        <w:rPr>
          <w:sz w:val="24"/>
        </w:rPr>
        <w:t xml:space="preserve"> </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只有委托人享有任意解除权</w:t>
        <w:br/>
        <w:br/>
      </w:r>
      <w:r>
        <w:rPr>
          <w:sz w:val="16"/>
        </w:rPr>
        <w:t>B.</w:t>
        <w:t xml:space="preserve">    </w:t>
      </w:r>
      <w:r>
        <w:rPr>
          <w:sz w:val="16"/>
        </w:rPr>
        <w:t>只有受托人享有任意解除权</w:t>
        <w:br/>
        <w:br/>
      </w:r>
      <w:r>
        <w:rPr>
          <w:sz w:val="16"/>
        </w:rPr>
        <w:t>C.</w:t>
        <w:t xml:space="preserve">    </w:t>
      </w:r>
      <w:r>
        <w:rPr>
          <w:sz w:val="16"/>
        </w:rPr>
        <w:t>委托人和受托人都享有任意解除权</w:t>
        <w:br/>
        <w:br/>
      </w:r>
      <w:r>
        <w:rPr>
          <w:sz w:val="16"/>
        </w:rPr>
        <w:t>D.</w:t>
        <w:t xml:space="preserve">    </w:t>
      </w:r>
      <w:r>
        <w:rPr>
          <w:sz w:val="16"/>
        </w:rPr>
        <w:t>委托人和受托人都不享有任意解除权</w:t>
        <w:br/>
        <w:br/>
        <w:br/>
      </w:r>
      <w:r>
        <w:rPr>
          <w:sz w:val="16"/>
        </w:rPr>
        <w:t>正确答案</w:t>
      </w:r>
      <w:r>
        <w:rPr>
          <w:sz w:val="16"/>
        </w:rPr>
        <w:t>：C</w:t>
        <w:br/>
      </w:r>
      <w:r>
        <w:rPr>
          <w:sz w:val="16"/>
        </w:rPr>
        <w:t>答案解释</w:t>
      </w:r>
      <w:r>
        <w:rPr>
          <w:sz w:val="16"/>
        </w:rPr>
        <w:t>：暂无</w:t>
      </w:r>
    </w:p>
    <w:p>
      <w:pPr>
        <w:spacing w:line="240" w:lineRule="auto" w:before="400" w:after="0"/>
        <w:jc w:val="left"/>
      </w:pPr>
      <w:r/>
      <w:r>
        <w:rPr>
          <w:sz w:val="24"/>
        </w:rPr>
      </w:r>
      <w:r>
        <w:rPr>
          <w:sz w:val="24"/>
        </w:rPr>
        <w:t>14.</w:t>
        <w:t xml:space="preserve">    </w:t>
      </w:r>
      <w:r>
        <w:rPr>
          <w:sz w:val="24"/>
        </w:rPr>
        <w:t>75岁的张大爷乘坐公交车时，因前面一辆车发生急停，公交车司机紧急刹车把张大爷摔倒在车上，造成骨折，张大爷的医疗费等损失应（）。</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张大爷自己承担</w:t>
        <w:br/>
        <w:br/>
      </w:r>
      <w:r>
        <w:rPr>
          <w:sz w:val="16"/>
        </w:rPr>
        <w:t>B.</w:t>
        <w:t xml:space="preserve">    </w:t>
      </w:r>
      <w:r>
        <w:rPr>
          <w:sz w:val="16"/>
        </w:rPr>
        <w:t>公交公司承担</w:t>
        <w:br/>
        <w:br/>
      </w:r>
      <w:r>
        <w:rPr>
          <w:sz w:val="16"/>
        </w:rPr>
        <w:t>C.</w:t>
        <w:t xml:space="preserve">    </w:t>
      </w:r>
      <w:r>
        <w:rPr>
          <w:sz w:val="16"/>
        </w:rPr>
        <w:t>公交司机承担</w:t>
        <w:br/>
        <w:br/>
      </w:r>
      <w:r>
        <w:rPr>
          <w:sz w:val="16"/>
        </w:rPr>
        <w:t>D.</w:t>
        <w:t xml:space="preserve">    </w:t>
      </w:r>
      <w:r>
        <w:rPr>
          <w:sz w:val="16"/>
        </w:rPr>
        <w:t>前面的车辆</w:t>
        <w:br/>
        <w:br/>
        <w:br/>
      </w:r>
      <w:r>
        <w:rPr>
          <w:sz w:val="16"/>
        </w:rPr>
        <w:t>正确答案</w:t>
      </w:r>
      <w:r>
        <w:rPr>
          <w:sz w:val="16"/>
        </w:rPr>
        <w:t>：B</w:t>
        <w:br/>
      </w:r>
      <w:r>
        <w:rPr>
          <w:sz w:val="16"/>
        </w:rPr>
        <w:t>答案解释</w:t>
      </w:r>
      <w:r>
        <w:rPr>
          <w:sz w:val="16"/>
        </w:rPr>
        <w:t>：暂无</w:t>
      </w:r>
    </w:p>
    <w:p>
      <w:pPr>
        <w:spacing w:line="240" w:lineRule="auto" w:before="400" w:after="0"/>
        <w:jc w:val="left"/>
      </w:pPr>
      <w:r/>
      <w:r>
        <w:rPr>
          <w:sz w:val="24"/>
        </w:rPr>
      </w:r>
      <w:r>
        <w:rPr>
          <w:sz w:val="24"/>
        </w:rPr>
        <w:t>15.</w:t>
        <w:t xml:space="preserve">    </w:t>
      </w:r>
      <w:r>
        <w:rPr>
          <w:sz w:val="24"/>
        </w:rPr>
        <w:t>王某通过中介公司与李某签订了一份购房协议，约定王某购买李某的房子，后来王某没能从银行获得贷款，双方解除了合同。对此，下列说法中正确的是（    ）。</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王某不用向中介公司支付佣金，因为房屋买卖合同没有生效</w:t>
        <w:br/>
        <w:br/>
      </w:r>
      <w:r>
        <w:rPr>
          <w:sz w:val="16"/>
        </w:rPr>
        <w:t>B.</w:t>
        <w:t xml:space="preserve">    </w:t>
      </w:r>
      <w:r>
        <w:rPr>
          <w:sz w:val="16"/>
        </w:rPr>
        <w:t>王某不用向中介公司支付佣金，因为房屋买卖合同已经解除</w:t>
        <w:br/>
        <w:br/>
      </w:r>
      <w:r>
        <w:rPr>
          <w:sz w:val="16"/>
        </w:rPr>
        <w:t>C.</w:t>
        <w:t xml:space="preserve">    </w:t>
      </w:r>
      <w:r>
        <w:rPr>
          <w:sz w:val="16"/>
        </w:rPr>
        <w:t>王某必须向中介公司支付佣金，因为房屋买卖合同已经签订</w:t>
        <w:br/>
        <w:br/>
      </w:r>
      <w:r>
        <w:rPr>
          <w:sz w:val="16"/>
        </w:rPr>
        <w:t>D.</w:t>
        <w:t xml:space="preserve">    </w:t>
      </w:r>
      <w:r>
        <w:rPr>
          <w:sz w:val="16"/>
        </w:rPr>
        <w:t>王某必须向中介公司支付佣金，因为房屋买卖合同已经履行</w:t>
        <w:br/>
        <w:br/>
        <w:br/>
      </w:r>
      <w:r>
        <w:rPr>
          <w:sz w:val="16"/>
        </w:rPr>
        <w:t>正确答案</w:t>
      </w:r>
      <w:r>
        <w:rPr>
          <w:sz w:val="16"/>
        </w:rPr>
        <w:t>：C</w:t>
        <w:br/>
      </w:r>
      <w:r>
        <w:rPr>
          <w:sz w:val="16"/>
        </w:rPr>
        <w:t>答案解释</w:t>
      </w:r>
      <w:r>
        <w:rPr>
          <w:sz w:val="16"/>
        </w:rPr>
        <w:t>：暂无</w:t>
      </w:r>
    </w:p>
    <w:p>
      <w:pPr>
        <w:spacing w:line="240" w:lineRule="auto" w:before="400" w:after="0"/>
        <w:jc w:val="left"/>
      </w:pPr>
      <w:r/>
      <w:r>
        <w:rPr>
          <w:sz w:val="24"/>
        </w:rPr>
      </w:r>
      <w:r>
        <w:rPr>
          <w:sz w:val="24"/>
        </w:rPr>
        <w:t>16.</w:t>
        <w:t xml:space="preserve">    </w:t>
      </w:r>
      <w:r>
        <w:rPr>
          <w:sz w:val="24"/>
        </w:rPr>
        <w:t>甲将新房装修一揽子承包给乙，约定装修好后费用一次性支付，不料乙在安装灯具时，不慎从架子上掉了下来，摔伤胳膊，花去医疗费6000。这6000元应由（）承担。</w:t>
        <w:br/>
      </w:r>
      <w:r>
        <w:rPr>
          <w:sz w:val="24"/>
        </w:rPr>
        <w:t xml:space="preserve"> </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甲</w:t>
        <w:br/>
        <w:br/>
      </w:r>
      <w:r>
        <w:rPr>
          <w:sz w:val="16"/>
        </w:rPr>
        <w:t>B.</w:t>
        <w:t xml:space="preserve">    </w:t>
      </w:r>
      <w:r>
        <w:rPr>
          <w:sz w:val="16"/>
        </w:rPr>
        <w:t>乙</w:t>
        <w:br/>
        <w:br/>
      </w:r>
      <w:r>
        <w:rPr>
          <w:sz w:val="16"/>
        </w:rPr>
        <w:t>C.</w:t>
        <w:t xml:space="preserve">    </w:t>
      </w:r>
      <w:r>
        <w:rPr>
          <w:sz w:val="16"/>
        </w:rPr>
        <w:t>甲和乙</w:t>
        <w:br/>
        <w:br/>
      </w:r>
      <w:r>
        <w:rPr>
          <w:sz w:val="16"/>
        </w:rPr>
        <w:t>D.</w:t>
        <w:t xml:space="preserve">    </w:t>
      </w:r>
      <w:r>
        <w:rPr>
          <w:sz w:val="16"/>
        </w:rPr>
        <w:t>甲或乙</w:t>
        <w:br/>
        <w:br/>
        <w:br/>
      </w:r>
      <w:r>
        <w:rPr>
          <w:sz w:val="16"/>
        </w:rPr>
        <w:t>正确答案</w:t>
      </w:r>
      <w:r>
        <w:rPr>
          <w:sz w:val="16"/>
        </w:rPr>
        <w:t>：B</w:t>
        <w:br/>
      </w:r>
      <w:r>
        <w:rPr>
          <w:sz w:val="16"/>
        </w:rPr>
        <w:t>答案解释</w:t>
      </w:r>
      <w:r>
        <w:rPr>
          <w:sz w:val="16"/>
        </w:rPr>
        <w:t>：暂无</w:t>
      </w:r>
    </w:p>
    <w:p>
      <w:pPr>
        <w:spacing w:line="240" w:lineRule="auto" w:before="400" w:after="0"/>
        <w:jc w:val="left"/>
      </w:pPr>
      <w:r/>
      <w:r>
        <w:rPr>
          <w:sz w:val="24"/>
        </w:rPr>
        <w:t xml:space="preserve">    </w:t>
      </w:r>
      <w:r>
        <w:rPr>
          <w:sz w:val="24"/>
        </w:rPr>
        <w:t>二、多项选择题</w:t>
        <w:br/>
      </w:r>
    </w:p>
    <w:p>
      <w:pPr>
        <w:spacing w:line="240" w:lineRule="auto"/>
        <w:jc w:val="left"/>
      </w:pPr>
      <w:r>
        <w:rPr>
          <w:sz w:val="18"/>
        </w:rPr>
      </w:r>
      <w:r>
        <w:rPr>
          <w:color w:val="494949"/>
          <w:sz w:val="18"/>
        </w:rPr>
        <w:t>（难易度:中）</w:t>
      </w:r>
    </w:p>
    <w:p>
      <w:pPr>
        <w:spacing w:line="240" w:lineRule="auto"/>
        <w:jc w:val="left"/>
      </w:pPr>
      <w:r>
        <w:rPr>
          <w:sz w:val="16"/>
        </w:rPr>
      </w:r>
    </w:p>
    <w:p>
      <w:pPr>
        <w:spacing w:line="240" w:lineRule="auto" w:before="400" w:after="0"/>
        <w:jc w:val="left"/>
      </w:pPr>
      <w:r/>
      <w:r>
        <w:rPr>
          <w:sz w:val="24"/>
        </w:rPr>
      </w:r>
      <w:r>
        <w:rPr>
          <w:sz w:val="24"/>
        </w:rPr>
        <w:t>18.</w:t>
        <w:t xml:space="preserve">    </w:t>
      </w:r>
      <w:r>
        <w:rPr>
          <w:sz w:val="24"/>
        </w:rPr>
        <w:t>旅客承运人对办理托运的行李的损失负有严格责任，但能证明行李之毁损灭失是（ ）造成的，不承担赔偿责任。</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不可抗力</w:t>
        <w:br/>
        <w:br/>
      </w:r>
      <w:r>
        <w:rPr>
          <w:sz w:val="16"/>
        </w:rPr>
        <w:t>B.</w:t>
        <w:t xml:space="preserve">    </w:t>
      </w:r>
      <w:r>
        <w:rPr>
          <w:sz w:val="16"/>
        </w:rPr>
        <w:t>货物本身的自然性质或合理损耗</w:t>
        <w:br/>
        <w:br/>
      </w:r>
      <w:r>
        <w:rPr>
          <w:sz w:val="16"/>
        </w:rPr>
        <w:t>C.</w:t>
        <w:t xml:space="preserve">    </w:t>
      </w:r>
      <w:r>
        <w:rPr>
          <w:sz w:val="16"/>
        </w:rPr>
        <w:t>托运人过错</w:t>
        <w:br/>
        <w:br/>
      </w:r>
      <w:r>
        <w:rPr>
          <w:sz w:val="16"/>
        </w:rPr>
        <w:t>D.</w:t>
        <w:t xml:space="preserve">    </w:t>
      </w:r>
      <w:r>
        <w:rPr>
          <w:sz w:val="16"/>
        </w:rPr>
        <w:t>收货人过错</w:t>
        <w:br/>
        <w:br/>
        <w:br/>
      </w:r>
      <w:r>
        <w:rPr>
          <w:sz w:val="16"/>
        </w:rPr>
        <w:t>正确答案</w:t>
      </w:r>
      <w:r>
        <w:rPr>
          <w:sz w:val="16"/>
        </w:rPr>
        <w:t>：A B C D</w:t>
        <w:br/>
      </w:r>
      <w:r>
        <w:rPr>
          <w:sz w:val="16"/>
        </w:rPr>
        <w:t>答案解释</w:t>
      </w:r>
      <w:r>
        <w:rPr>
          <w:sz w:val="16"/>
        </w:rPr>
        <w:t>：暂无</w:t>
      </w:r>
    </w:p>
    <w:p>
      <w:pPr>
        <w:spacing w:line="240" w:lineRule="auto" w:before="400" w:after="0"/>
        <w:jc w:val="left"/>
      </w:pPr>
      <w:r/>
      <w:r>
        <w:rPr>
          <w:sz w:val="24"/>
        </w:rPr>
      </w:r>
      <w:r>
        <w:rPr>
          <w:sz w:val="24"/>
        </w:rPr>
        <w:t>19.</w:t>
        <w:t xml:space="preserve">    </w:t>
      </w:r>
      <w:r>
        <w:rPr>
          <w:sz w:val="24"/>
        </w:rPr>
        <w:t>保管合同有以下特征（）。</w:t>
        <w:br/>
      </w:r>
      <w:r>
        <w:rPr>
          <w:sz w:val="24"/>
        </w:rPr>
        <w:t xml:space="preserve"> </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保管合同为不要式合同、劳务合同、继续性合同</w:t>
        <w:br/>
        <w:br/>
      </w:r>
      <w:r>
        <w:rPr>
          <w:sz w:val="16"/>
        </w:rPr>
        <w:t>B.</w:t>
        <w:t xml:space="preserve">    </w:t>
      </w:r>
      <w:r>
        <w:rPr>
          <w:sz w:val="16"/>
        </w:rPr>
        <w:t>保管合同为要物合同</w:t>
        <w:br/>
        <w:br/>
      </w:r>
      <w:r>
        <w:rPr>
          <w:sz w:val="16"/>
        </w:rPr>
        <w:t>C.</w:t>
        <w:t xml:space="preserve">    </w:t>
      </w:r>
      <w:r>
        <w:rPr>
          <w:sz w:val="16"/>
        </w:rPr>
        <w:t>保管合同原则上为无偿合同</w:t>
        <w:br/>
        <w:br/>
      </w:r>
      <w:r>
        <w:rPr>
          <w:sz w:val="16"/>
        </w:rPr>
        <w:t>D.</w:t>
        <w:t xml:space="preserve">    </w:t>
      </w:r>
      <w:r>
        <w:rPr>
          <w:sz w:val="16"/>
        </w:rPr>
        <w:t>保管合同以物品的保管为目的</w:t>
        <w:br/>
        <w:br/>
        <w:br/>
      </w:r>
      <w:r>
        <w:rPr>
          <w:sz w:val="16"/>
        </w:rPr>
        <w:t>正确答案</w:t>
      </w:r>
      <w:r>
        <w:rPr>
          <w:sz w:val="16"/>
        </w:rPr>
        <w:t>：A B C D</w:t>
        <w:br/>
      </w:r>
      <w:r>
        <w:rPr>
          <w:sz w:val="16"/>
        </w:rPr>
        <w:t>答案解释</w:t>
      </w:r>
      <w:r>
        <w:rPr>
          <w:sz w:val="16"/>
        </w:rPr>
        <w:t>：暂无</w:t>
      </w:r>
    </w:p>
    <w:p>
      <w:pPr>
        <w:spacing w:line="240" w:lineRule="auto" w:before="400" w:after="0"/>
        <w:jc w:val="left"/>
      </w:pPr>
      <w:r/>
      <w:r>
        <w:rPr>
          <w:sz w:val="24"/>
        </w:rPr>
      </w:r>
      <w:r>
        <w:rPr>
          <w:sz w:val="24"/>
        </w:rPr>
        <w:t>20.</w:t>
        <w:t xml:space="preserve">    </w:t>
      </w:r>
      <w:r>
        <w:rPr>
          <w:sz w:val="24"/>
        </w:rPr>
        <w:t>妥善保管保管物是保管人承担的主要义务。这一义务包含以下内容（）。</w:t>
        <w:br/>
      </w:r>
      <w:r>
        <w:rPr>
          <w:sz w:val="24"/>
        </w:rPr>
        <w:t xml:space="preserve"> </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保管人应依照约定的保管场所或者方法进行保管</w:t>
        <w:br/>
        <w:br/>
      </w:r>
      <w:r>
        <w:rPr>
          <w:sz w:val="16"/>
        </w:rPr>
        <w:t>B.</w:t>
        <w:t xml:space="preserve">    </w:t>
      </w:r>
      <w:r>
        <w:rPr>
          <w:sz w:val="16"/>
        </w:rPr>
        <w:t>保管人应亲自保管义务</w:t>
        <w:br/>
        <w:br/>
      </w:r>
      <w:r>
        <w:rPr>
          <w:sz w:val="16"/>
        </w:rPr>
        <w:t>C.</w:t>
        <w:t xml:space="preserve">    </w:t>
      </w:r>
      <w:r>
        <w:rPr>
          <w:sz w:val="16"/>
        </w:rPr>
        <w:t>保管人的使用禁止义务</w:t>
        <w:br/>
        <w:br/>
      </w:r>
      <w:r>
        <w:rPr>
          <w:sz w:val="16"/>
        </w:rPr>
        <w:t>D.</w:t>
        <w:t xml:space="preserve">    </w:t>
      </w:r>
      <w:r>
        <w:rPr>
          <w:sz w:val="16"/>
        </w:rPr>
        <w:t>保管人的危险通知或危险告知义务</w:t>
        <w:br/>
        <w:br/>
        <w:br/>
      </w:r>
      <w:r>
        <w:rPr>
          <w:sz w:val="16"/>
        </w:rPr>
        <w:t>正确答案</w:t>
      </w:r>
      <w:r>
        <w:rPr>
          <w:sz w:val="16"/>
        </w:rPr>
        <w:t>：A B C</w:t>
        <w:br/>
      </w:r>
      <w:r>
        <w:rPr>
          <w:sz w:val="16"/>
        </w:rPr>
        <w:t>答案解释</w:t>
      </w:r>
      <w:r>
        <w:rPr>
          <w:sz w:val="16"/>
        </w:rPr>
        <w:t>：暂无</w:t>
      </w:r>
    </w:p>
    <w:p>
      <w:pPr>
        <w:spacing w:line="240" w:lineRule="auto" w:before="400" w:after="0"/>
        <w:jc w:val="left"/>
      </w:pPr>
      <w:r/>
      <w:r>
        <w:rPr>
          <w:sz w:val="24"/>
        </w:rPr>
      </w:r>
      <w:r>
        <w:rPr>
          <w:sz w:val="24"/>
        </w:rPr>
        <w:t>21.</w:t>
        <w:t xml:space="preserve">    </w:t>
      </w:r>
      <w:r>
        <w:rPr>
          <w:sz w:val="24"/>
        </w:rPr>
        <w:t>委托合同具有以下特征（）。</w:t>
        <w:br/>
      </w:r>
      <w:r>
        <w:rPr>
          <w:sz w:val="24"/>
        </w:rPr>
        <w:t xml:space="preserve"> </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委托合同是劳务给付合同</w:t>
        <w:br/>
        <w:br/>
      </w:r>
      <w:r>
        <w:rPr>
          <w:sz w:val="16"/>
        </w:rPr>
        <w:t>B.</w:t>
        <w:t xml:space="preserve">    </w:t>
      </w:r>
      <w:r>
        <w:rPr>
          <w:sz w:val="16"/>
        </w:rPr>
        <w:t>委托合同具有高度属人性</w:t>
        <w:br/>
        <w:br/>
      </w:r>
      <w:r>
        <w:rPr>
          <w:sz w:val="16"/>
        </w:rPr>
        <w:t>C.</w:t>
        <w:t xml:space="preserve">    </w:t>
      </w:r>
      <w:r>
        <w:rPr>
          <w:sz w:val="16"/>
        </w:rPr>
        <w:t>委托合同可以是有偿合同，也可以是无偿合同</w:t>
        <w:br/>
        <w:br/>
      </w:r>
      <w:r>
        <w:rPr>
          <w:sz w:val="16"/>
        </w:rPr>
        <w:t>D.</w:t>
        <w:t xml:space="preserve">    </w:t>
      </w:r>
      <w:r>
        <w:rPr>
          <w:sz w:val="16"/>
        </w:rPr>
        <w:t>委托合同是诺成合同、不要式合同</w:t>
        <w:br/>
        <w:br/>
        <w:br/>
      </w:r>
      <w:r>
        <w:rPr>
          <w:sz w:val="16"/>
        </w:rPr>
        <w:t>正确答案</w:t>
      </w:r>
      <w:r>
        <w:rPr>
          <w:sz w:val="16"/>
        </w:rPr>
        <w:t>：A B C D</w:t>
        <w:br/>
      </w:r>
      <w:r>
        <w:rPr>
          <w:sz w:val="16"/>
        </w:rPr>
        <w:t>答案解释</w:t>
      </w:r>
      <w:r>
        <w:rPr>
          <w:sz w:val="16"/>
        </w:rPr>
        <w:t>：暂无</w:t>
      </w:r>
    </w:p>
    <w:p>
      <w:pPr>
        <w:spacing w:line="240" w:lineRule="auto" w:before="400" w:after="0"/>
        <w:jc w:val="left"/>
      </w:pPr>
      <w:r/>
      <w:r>
        <w:rPr>
          <w:sz w:val="24"/>
        </w:rPr>
      </w:r>
      <w:r>
        <w:rPr>
          <w:sz w:val="24"/>
        </w:rPr>
        <w:t>22.</w:t>
        <w:t xml:space="preserve">    </w:t>
      </w:r>
      <w:r>
        <w:rPr>
          <w:sz w:val="24"/>
        </w:rPr>
        <w:t xml:space="preserve">委托合同对委托人的效力包括（）。 </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偿还或预付必要费用的义务</w:t>
        <w:br/>
        <w:br/>
      </w:r>
      <w:r>
        <w:rPr>
          <w:sz w:val="16"/>
        </w:rPr>
        <w:t>B.</w:t>
        <w:t xml:space="preserve">    </w:t>
      </w:r>
      <w:r>
        <w:rPr>
          <w:sz w:val="16"/>
        </w:rPr>
        <w:t>支付报酬的义务</w:t>
        <w:br/>
        <w:br/>
      </w:r>
      <w:r>
        <w:rPr>
          <w:sz w:val="16"/>
        </w:rPr>
        <w:t>C.</w:t>
        <w:t xml:space="preserve">    </w:t>
      </w:r>
      <w:r>
        <w:rPr>
          <w:sz w:val="16"/>
        </w:rPr>
        <w:t>代受托人清偿债务的义务</w:t>
        <w:br/>
        <w:br/>
      </w:r>
      <w:r>
        <w:rPr>
          <w:sz w:val="16"/>
        </w:rPr>
        <w:t>D.</w:t>
        <w:t xml:space="preserve">    </w:t>
      </w:r>
      <w:r>
        <w:rPr>
          <w:sz w:val="16"/>
        </w:rPr>
        <w:t>损害赔偿义务</w:t>
        <w:br/>
        <w:br/>
        <w:br/>
      </w:r>
      <w:r>
        <w:rPr>
          <w:sz w:val="16"/>
        </w:rPr>
        <w:t>正确答案</w:t>
      </w:r>
      <w:r>
        <w:rPr>
          <w:sz w:val="16"/>
        </w:rPr>
        <w:t>：A B C D</w:t>
        <w:br/>
      </w:r>
      <w:r>
        <w:rPr>
          <w:sz w:val="16"/>
        </w:rPr>
        <w:t>答案解释</w:t>
      </w:r>
      <w:r>
        <w:rPr>
          <w:sz w:val="16"/>
        </w:rPr>
        <w:t>：暂无</w:t>
      </w:r>
    </w:p>
    <w:p>
      <w:pPr>
        <w:spacing w:line="240" w:lineRule="auto" w:before="400" w:after="0"/>
        <w:jc w:val="left"/>
      </w:pPr>
      <w:r/>
      <w:r>
        <w:rPr>
          <w:sz w:val="24"/>
        </w:rPr>
      </w:r>
      <w:r>
        <w:rPr>
          <w:sz w:val="24"/>
        </w:rPr>
        <w:t>23.</w:t>
        <w:t xml:space="preserve">    </w:t>
      </w:r>
      <w:r>
        <w:rPr>
          <w:sz w:val="24"/>
        </w:rPr>
        <w:t>根据《民法典》第926条的规定，委托人行使介入权必须具备的条件包括（     ）。</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因委托人的原因使受托人对第三人不履行义务</w:t>
        <w:br/>
        <w:br/>
      </w:r>
      <w:r>
        <w:rPr>
          <w:sz w:val="16"/>
        </w:rPr>
        <w:t>B.</w:t>
        <w:t xml:space="preserve">    </w:t>
      </w:r>
      <w:r>
        <w:rPr>
          <w:sz w:val="16"/>
        </w:rPr>
        <w:t>第三人的原因使受托人对委托人不履行义务</w:t>
        <w:br/>
        <w:br/>
      </w:r>
      <w:r>
        <w:rPr>
          <w:sz w:val="16"/>
        </w:rPr>
        <w:t>C.</w:t>
        <w:t xml:space="preserve">    </w:t>
      </w:r>
      <w:r>
        <w:rPr>
          <w:sz w:val="16"/>
        </w:rPr>
        <w:t>受托人向委托人披露第三人</w:t>
        <w:br/>
        <w:br/>
      </w:r>
      <w:r>
        <w:rPr>
          <w:sz w:val="16"/>
        </w:rPr>
        <w:t>D.</w:t>
        <w:t xml:space="preserve">    </w:t>
      </w:r>
      <w:r>
        <w:rPr>
          <w:sz w:val="16"/>
        </w:rPr>
        <w:t>受托人以自己的名义与第三人订立合同时，第三人不知道受托人与委托人之间的代理关系</w:t>
        <w:br/>
        <w:br/>
        <w:br/>
      </w:r>
      <w:r>
        <w:rPr>
          <w:sz w:val="16"/>
        </w:rPr>
        <w:t>正确答案</w:t>
      </w:r>
      <w:r>
        <w:rPr>
          <w:sz w:val="16"/>
        </w:rPr>
        <w:t>：B C D</w:t>
        <w:br/>
      </w:r>
      <w:r>
        <w:rPr>
          <w:sz w:val="16"/>
        </w:rPr>
        <w:t>答案解释</w:t>
      </w:r>
      <w:r>
        <w:rPr>
          <w:sz w:val="16"/>
        </w:rPr>
        <w:t>：暂无</w:t>
      </w:r>
    </w:p>
    <w:p>
      <w:pPr>
        <w:spacing w:line="240" w:lineRule="auto" w:before="400" w:after="0"/>
        <w:jc w:val="left"/>
      </w:pPr>
      <w:r/>
      <w:r>
        <w:rPr>
          <w:sz w:val="24"/>
        </w:rPr>
      </w:r>
      <w:r>
        <w:rPr>
          <w:sz w:val="24"/>
        </w:rPr>
        <w:t>24.</w:t>
        <w:t xml:space="preserve">    </w:t>
      </w:r>
      <w:r>
        <w:rPr>
          <w:sz w:val="24"/>
        </w:rPr>
        <w:t>王某通过中介公司与李某签订了一份购房协议，约定王某购买李某的房子，后来王某没能从银行获得贷款，双方解除了合同。对此，下列说法中不正确的是（）。</w:t>
        <w:br/>
      </w:r>
      <w:r>
        <w:rPr>
          <w:sz w:val="24"/>
        </w:rPr>
        <w:t xml:space="preserve"> </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王某不用向中介公司支付佣金，因为房屋买卖合同没有生效</w:t>
        <w:br/>
        <w:br/>
      </w:r>
      <w:r>
        <w:rPr>
          <w:sz w:val="16"/>
        </w:rPr>
        <w:t>B.</w:t>
        <w:t xml:space="preserve">    </w:t>
      </w:r>
      <w:r>
        <w:rPr>
          <w:sz w:val="16"/>
        </w:rPr>
        <w:t>王某不用向中介公司支付佣金，因为房屋买卖合同已经解除</w:t>
        <w:br/>
        <w:br/>
      </w:r>
      <w:r>
        <w:rPr>
          <w:sz w:val="16"/>
        </w:rPr>
        <w:t>C.</w:t>
        <w:t xml:space="preserve">    </w:t>
      </w:r>
      <w:r>
        <w:rPr>
          <w:sz w:val="16"/>
        </w:rPr>
        <w:t>王某必须向中介公司支付佣金，因为房屋买卖合同已经签订</w:t>
        <w:br/>
        <w:br/>
      </w:r>
      <w:r>
        <w:rPr>
          <w:sz w:val="16"/>
        </w:rPr>
        <w:t>D.</w:t>
        <w:t xml:space="preserve">    </w:t>
      </w:r>
      <w:r>
        <w:rPr>
          <w:sz w:val="16"/>
        </w:rPr>
        <w:t>王某必须向中介公司支付佣金，因为房屋买卖合同已经履行</w:t>
        <w:br/>
        <w:br/>
        <w:br/>
      </w:r>
      <w:r>
        <w:rPr>
          <w:sz w:val="16"/>
        </w:rPr>
        <w:t>正确答案</w:t>
      </w:r>
      <w:r>
        <w:rPr>
          <w:sz w:val="16"/>
        </w:rPr>
        <w:t>：A B D</w:t>
        <w:br/>
      </w:r>
      <w:r>
        <w:rPr>
          <w:sz w:val="16"/>
        </w:rPr>
        <w:t>答案解释</w:t>
      </w:r>
      <w:r>
        <w:rPr>
          <w:sz w:val="16"/>
        </w:rPr>
        <w:t>：暂无</w:t>
      </w:r>
    </w:p>
    <w:p>
      <w:pPr>
        <w:spacing w:line="240" w:lineRule="auto" w:before="400" w:after="0"/>
        <w:jc w:val="left"/>
      </w:pPr>
      <w:r/>
      <w:r>
        <w:rPr>
          <w:sz w:val="24"/>
        </w:rPr>
      </w:r>
      <w:r>
        <w:rPr>
          <w:sz w:val="24"/>
        </w:rPr>
        <w:t>25.</w:t>
        <w:t xml:space="preserve">    </w:t>
      </w:r>
      <w:r>
        <w:rPr>
          <w:sz w:val="24"/>
        </w:rPr>
        <w:t>曹某因出国留学，把自己的几幅贵重字画交给朋友张某保管，张某将字画放于卧室，一日，卧室的暖气管道突然破裂，字画浸水受损，下列说法不正确的是（）。</w:t>
        <w:br/>
      </w:r>
      <w:r>
        <w:rPr>
          <w:sz w:val="24"/>
        </w:rPr>
        <w:t xml:space="preserve"> </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张某存在过失，应负部分赔偿责任</w:t>
        <w:br/>
        <w:br/>
      </w:r>
      <w:r>
        <w:rPr>
          <w:sz w:val="16"/>
        </w:rPr>
        <w:t>B.</w:t>
        <w:t xml:space="preserve">    </w:t>
      </w:r>
      <w:r>
        <w:rPr>
          <w:sz w:val="16"/>
        </w:rPr>
        <w:t>张某存在过失，应负全部赔偿责任</w:t>
        <w:br/>
        <w:br/>
      </w:r>
      <w:r>
        <w:rPr>
          <w:sz w:val="16"/>
        </w:rPr>
        <w:t>C.</w:t>
        <w:t xml:space="preserve">    </w:t>
      </w:r>
      <w:r>
        <w:rPr>
          <w:sz w:val="16"/>
        </w:rPr>
        <w:t>张某系无偿保管且无重大过失或故意，不应赔偿</w:t>
        <w:br/>
        <w:br/>
      </w:r>
      <w:r>
        <w:rPr>
          <w:sz w:val="16"/>
        </w:rPr>
        <w:t>D.</w:t>
        <w:t xml:space="preserve">    </w:t>
      </w:r>
      <w:r>
        <w:rPr>
          <w:sz w:val="16"/>
        </w:rPr>
        <w:t>暖气管道突然破裂属于不可抗力，张某不应赔偿</w:t>
        <w:br/>
        <w:br/>
        <w:br/>
      </w:r>
      <w:r>
        <w:rPr>
          <w:sz w:val="16"/>
        </w:rPr>
        <w:t>正确答案</w:t>
      </w:r>
      <w:r>
        <w:rPr>
          <w:sz w:val="16"/>
        </w:rPr>
        <w:t>：A B D</w:t>
        <w:br/>
      </w:r>
      <w:r>
        <w:rPr>
          <w:sz w:val="16"/>
        </w:rPr>
        <w:t>答案解释</w:t>
      </w:r>
      <w:r>
        <w:rPr>
          <w:sz w:val="16"/>
        </w:rPr>
        <w:t>：暂无</w:t>
      </w:r>
    </w:p>
    <w:p>
      <w:pPr>
        <w:spacing w:line="240" w:lineRule="auto" w:before="400" w:after="0"/>
        <w:jc w:val="left"/>
      </w:pPr>
      <w:r/>
      <w:r>
        <w:rPr>
          <w:sz w:val="24"/>
        </w:rPr>
      </w:r>
      <w:r>
        <w:rPr>
          <w:sz w:val="24"/>
        </w:rPr>
        <w:t>26.</w:t>
        <w:t xml:space="preserve">    </w:t>
      </w:r>
      <w:r>
        <w:rPr>
          <w:sz w:val="24"/>
        </w:rPr>
        <w:t>根据《民法典》关于保管合同的规定，下列说法正确的（）。</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保管合同一般自保管物交付时成立</w:t>
        <w:br/>
        <w:br/>
      </w:r>
      <w:r>
        <w:rPr>
          <w:sz w:val="16"/>
        </w:rPr>
        <w:t>B.</w:t>
        <w:t xml:space="preserve">    </w:t>
      </w:r>
      <w:r>
        <w:rPr>
          <w:sz w:val="16"/>
        </w:rPr>
        <w:t>因保管人保管不善造成保管物毁损时，如果保管是无偿的，保管人不承担损害赔偿责任</w:t>
        <w:br/>
        <w:br/>
      </w:r>
      <w:r>
        <w:rPr>
          <w:sz w:val="16"/>
        </w:rPr>
        <w:t>C.</w:t>
        <w:t xml:space="preserve">    </w:t>
      </w:r>
      <w:r>
        <w:rPr>
          <w:sz w:val="16"/>
        </w:rPr>
        <w:t>寄存人可以随时领取保管物</w:t>
        <w:br/>
        <w:br/>
      </w:r>
      <w:r>
        <w:rPr>
          <w:sz w:val="16"/>
        </w:rPr>
        <w:t>D.</w:t>
        <w:t xml:space="preserve">    </w:t>
      </w:r>
      <w:r>
        <w:rPr>
          <w:sz w:val="16"/>
        </w:rPr>
        <w:t>寄存人未按照约定支付保管费以及其他费用的，保管人对保管物享有留置权，但当事人另有约定的除外</w:t>
        <w:br/>
        <w:br/>
        <w:br/>
      </w:r>
      <w:r>
        <w:rPr>
          <w:sz w:val="16"/>
        </w:rPr>
        <w:t>正确答案</w:t>
      </w:r>
      <w:r>
        <w:rPr>
          <w:sz w:val="16"/>
        </w:rPr>
        <w:t>：A C D</w:t>
        <w:br/>
      </w:r>
      <w:r>
        <w:rPr>
          <w:sz w:val="16"/>
        </w:rPr>
        <w:t>答案解释</w:t>
      </w:r>
      <w:r>
        <w:rPr>
          <w:sz w:val="16"/>
        </w:rPr>
        <w:t>：暂无</w:t>
      </w:r>
    </w:p>
    <w:p>
      <w:pPr>
        <w:spacing w:line="240" w:lineRule="auto" w:before="400" w:after="0"/>
        <w:jc w:val="left"/>
      </w:pPr>
      <w:r/>
      <w:r>
        <w:rPr>
          <w:sz w:val="24"/>
        </w:rPr>
      </w:r>
      <w:r>
        <w:rPr>
          <w:sz w:val="24"/>
        </w:rPr>
        <w:t>27.</w:t>
        <w:t xml:space="preserve">    </w:t>
      </w:r>
      <w:r>
        <w:rPr>
          <w:sz w:val="24"/>
        </w:rPr>
        <w:t>下列属于仓储合同和保管合同区别的是（        ）</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保管合同为有偿合同，而仓储合同则为无偿合同</w:t>
        <w:br/>
        <w:br/>
      </w:r>
      <w:r>
        <w:rPr>
          <w:sz w:val="16"/>
        </w:rPr>
        <w:t>B.</w:t>
        <w:t xml:space="preserve">    </w:t>
      </w:r>
      <w:r>
        <w:rPr>
          <w:sz w:val="16"/>
        </w:rPr>
        <w:t>保管合同为诺成合同，而仓储合同确立为实践合同</w:t>
        <w:br/>
        <w:br/>
      </w:r>
      <w:r>
        <w:rPr>
          <w:sz w:val="16"/>
        </w:rPr>
        <w:t>C.</w:t>
        <w:t xml:space="preserve">    </w:t>
      </w:r>
      <w:r>
        <w:rPr>
          <w:sz w:val="16"/>
        </w:rPr>
        <w:t>保管合同可为无偿合同，而仓储合同则为有偿合同</w:t>
        <w:br/>
        <w:br/>
      </w:r>
      <w:r>
        <w:rPr>
          <w:sz w:val="16"/>
        </w:rPr>
        <w:t>D.</w:t>
        <w:t xml:space="preserve">    </w:t>
      </w:r>
      <w:r>
        <w:rPr>
          <w:sz w:val="16"/>
        </w:rPr>
        <w:t>保管合同一般为实践合同，而仓储合同确定为诺成合同</w:t>
        <w:br/>
        <w:br/>
        <w:br/>
      </w:r>
      <w:r>
        <w:rPr>
          <w:sz w:val="16"/>
        </w:rPr>
        <w:t>正确答案</w:t>
      </w:r>
      <w:r>
        <w:rPr>
          <w:sz w:val="16"/>
        </w:rPr>
        <w:t>：C D</w:t>
        <w:br/>
      </w:r>
      <w:r>
        <w:rPr>
          <w:sz w:val="16"/>
        </w:rPr>
        <w:t>答案解释</w:t>
      </w:r>
      <w:r>
        <w:rPr>
          <w:sz w:val="16"/>
        </w:rPr>
        <w:t>：暂无</w:t>
      </w:r>
    </w:p>
    <w:p>
      <w:pPr>
        <w:spacing w:line="240" w:lineRule="auto" w:before="400" w:after="0"/>
        <w:jc w:val="left"/>
      </w:pPr>
      <w:r/>
      <w:r>
        <w:rPr>
          <w:sz w:val="24"/>
        </w:rPr>
      </w:r>
      <w:r>
        <w:rPr>
          <w:sz w:val="24"/>
        </w:rPr>
        <w:t>28.</w:t>
        <w:t xml:space="preserve">    </w:t>
      </w:r>
      <w:r>
        <w:rPr>
          <w:sz w:val="24"/>
        </w:rPr>
        <w:t>下列关于行纪合同的有关说法正确的有（）。</w:t>
        <w:br/>
      </w:r>
      <w:r>
        <w:rPr>
          <w:sz w:val="24"/>
        </w:rPr>
        <w:t xml:space="preserve"> </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行纪人低于委托人指定的价格卖出或者高于委托人指定的价格买入的，应当经委托人同意</w:t>
        <w:br/>
        <w:br/>
      </w:r>
      <w:r>
        <w:rPr>
          <w:sz w:val="16"/>
        </w:rPr>
        <w:t>B.</w:t>
        <w:t xml:space="preserve">    </w:t>
      </w:r>
      <w:r>
        <w:rPr>
          <w:sz w:val="16"/>
        </w:rPr>
        <w:t>行纪人低于委托人指定的价格卖出的，即使行纪人补偿差额，该买卖对委托人不发生效力</w:t>
        <w:br/>
        <w:br/>
      </w:r>
      <w:r>
        <w:rPr>
          <w:sz w:val="16"/>
        </w:rPr>
        <w:t>C.</w:t>
        <w:t xml:space="preserve">    </w:t>
      </w:r>
      <w:r>
        <w:rPr>
          <w:sz w:val="16"/>
        </w:rPr>
        <w:t>行纪人高于委托人指定的价格卖出或者低于委托人指定的价格买入的，可以按照约定增加报酬</w:t>
        <w:br/>
        <w:br/>
      </w:r>
      <w:r>
        <w:rPr>
          <w:sz w:val="16"/>
        </w:rPr>
        <w:t>D.</w:t>
        <w:t xml:space="preserve">    </w:t>
      </w:r>
      <w:r>
        <w:rPr>
          <w:sz w:val="16"/>
        </w:rPr>
        <w:t>委托人对价格有特别指示的，行纪人不得违背该指示卖出或者买入</w:t>
        <w:br/>
        <w:br/>
        <w:br/>
      </w:r>
      <w:r>
        <w:rPr>
          <w:sz w:val="16"/>
        </w:rPr>
        <w:t>正确答案</w:t>
      </w:r>
      <w:r>
        <w:rPr>
          <w:sz w:val="16"/>
        </w:rPr>
        <w:t>：A C D</w:t>
        <w:br/>
      </w:r>
      <w:r>
        <w:rPr>
          <w:sz w:val="16"/>
        </w:rPr>
        <w:t>答案解释</w:t>
      </w:r>
      <w:r>
        <w:rPr>
          <w:sz w:val="16"/>
        </w:rPr>
        <w:t>：暂无</w:t>
      </w:r>
    </w:p>
    <w:p>
      <w:pPr>
        <w:spacing w:line="240" w:lineRule="auto" w:before="400" w:after="0"/>
        <w:jc w:val="left"/>
      </w:pPr>
      <w:r/>
      <w:r>
        <w:rPr>
          <w:sz w:val="24"/>
        </w:rPr>
      </w:r>
      <w:r>
        <w:rPr>
          <w:sz w:val="24"/>
        </w:rPr>
        <w:t>29.</w:t>
        <w:t xml:space="preserve">    </w:t>
      </w:r>
      <w:r>
        <w:rPr>
          <w:sz w:val="24"/>
        </w:rPr>
        <w:t>下列对委托合同说法正确的有（）。</w:t>
        <w:br/>
      </w:r>
      <w:r>
        <w:rPr>
          <w:sz w:val="24"/>
        </w:rPr>
        <w:t xml:space="preserve"> </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在任何情形下，受托人如果未经委托人同意不能将委托事务转委托，否则受托人应当对转委托的第三人的行为承担责任</w:t>
        <w:br/>
        <w:br/>
      </w:r>
      <w:r>
        <w:rPr>
          <w:sz w:val="16"/>
        </w:rPr>
        <w:t>B.</w:t>
        <w:t xml:space="preserve">    </w:t>
      </w:r>
      <w:r>
        <w:rPr>
          <w:sz w:val="16"/>
        </w:rPr>
        <w:t>受托人以自己的名义与第三人订立合同时，第三人不知道受托人与委托人之间的代理关系的，受托人因第三人的原因对委托人不履行义务，受托人应当向委托人披露第三人，委托人可以因此行使受托人对第三人的权利</w:t>
        <w:br/>
        <w:br/>
      </w:r>
      <w:r>
        <w:rPr>
          <w:sz w:val="16"/>
        </w:rPr>
        <w:t>C.</w:t>
        <w:t xml:space="preserve">    </w:t>
      </w:r>
      <w:r>
        <w:rPr>
          <w:sz w:val="16"/>
        </w:rPr>
        <w:t>委托人行使受托人对第三人的权利的，第三人可以向委托人主张其对受托人的抗辩</w:t>
        <w:br/>
        <w:br/>
      </w:r>
      <w:r>
        <w:rPr>
          <w:sz w:val="16"/>
        </w:rPr>
        <w:t>D.</w:t>
        <w:t xml:space="preserve">    </w:t>
      </w:r>
      <w:r>
        <w:rPr>
          <w:sz w:val="16"/>
        </w:rPr>
        <w:t>受托人只能以委托人的名义从事委托事务，否则其与第三人订立的合同无效</w:t>
        <w:br/>
        <w:br/>
        <w:br/>
      </w:r>
      <w:r>
        <w:rPr>
          <w:sz w:val="16"/>
        </w:rPr>
        <w:t>正确答案</w:t>
      </w:r>
      <w:r>
        <w:rPr>
          <w:sz w:val="16"/>
        </w:rPr>
        <w:t>：B C</w:t>
        <w:br/>
      </w:r>
      <w:r>
        <w:rPr>
          <w:sz w:val="16"/>
        </w:rPr>
        <w:t>答案解释</w:t>
      </w:r>
      <w:r>
        <w:rPr>
          <w:sz w:val="16"/>
        </w:rPr>
        <w:t>：暂无</w:t>
      </w:r>
    </w:p>
    <w:p>
      <w:pPr>
        <w:spacing w:line="240" w:lineRule="auto" w:before="400" w:after="0"/>
        <w:jc w:val="left"/>
      </w:pPr>
      <w:r/>
      <w:r>
        <w:rPr>
          <w:sz w:val="24"/>
        </w:rPr>
      </w:r>
      <w:r>
        <w:rPr>
          <w:sz w:val="24"/>
        </w:rPr>
        <w:t>30.</w:t>
        <w:t xml:space="preserve">    </w:t>
      </w:r>
      <w:r>
        <w:rPr>
          <w:sz w:val="24"/>
        </w:rPr>
        <w:t>根据《民法典》，下列关于中介服务合同中报酬支付的说法，正确的是（）。</w:t>
        <w:br/>
      </w:r>
      <w:r>
        <w:rPr>
          <w:sz w:val="24"/>
        </w:rPr>
        <w:t xml:space="preserve"> </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中介人促成合同成立的，委托人应当按照约定支付报酬</w:t>
        <w:br/>
        <w:br/>
      </w:r>
      <w:r>
        <w:rPr>
          <w:sz w:val="16"/>
        </w:rPr>
        <w:t>B.</w:t>
        <w:t xml:space="preserve">    </w:t>
      </w:r>
      <w:r>
        <w:rPr>
          <w:sz w:val="16"/>
        </w:rPr>
        <w:t>中介人未促成合同成立的，不得请求支付报酬</w:t>
        <w:br/>
        <w:br/>
      </w:r>
      <w:r>
        <w:rPr>
          <w:sz w:val="16"/>
        </w:rPr>
        <w:t>C.</w:t>
        <w:t xml:space="preserve">    </w:t>
      </w:r>
      <w:r>
        <w:rPr>
          <w:sz w:val="16"/>
        </w:rPr>
        <w:t>中介人向委托人隐瞒了房屋为“凶宅”的事实，委托人可以请求中介人承担赔偿责任，但仍需按合同约定支付报酬</w:t>
        <w:br/>
        <w:br/>
      </w:r>
      <w:r>
        <w:rPr>
          <w:sz w:val="16"/>
        </w:rPr>
        <w:t>D.</w:t>
        <w:t xml:space="preserve">    </w:t>
      </w:r>
      <w:r>
        <w:rPr>
          <w:sz w:val="16"/>
        </w:rPr>
        <w:t>委托人在接受中介人的服务后，利用中介人提供的交易机会或者媒介服务，绕开中介人直接订立合同的，仍应当向中介人支付报酬</w:t>
        <w:br/>
        <w:br/>
        <w:br/>
      </w:r>
      <w:r>
        <w:rPr>
          <w:sz w:val="16"/>
        </w:rPr>
        <w:t>正确答案</w:t>
      </w:r>
      <w:r>
        <w:rPr>
          <w:sz w:val="16"/>
        </w:rPr>
        <w:t>：A B D</w:t>
        <w:br/>
      </w:r>
      <w:r>
        <w:rPr>
          <w:sz w:val="16"/>
        </w:rPr>
        <w:t>答案解释</w:t>
      </w:r>
      <w:r>
        <w:rPr>
          <w:sz w:val="16"/>
        </w:rPr>
        <w:t>：暂无</w:t>
      </w:r>
    </w:p>
    <w:p>
      <w:pPr>
        <w:spacing w:line="240" w:lineRule="auto" w:before="400" w:after="0"/>
        <w:jc w:val="left"/>
      </w:pPr>
      <w:r/>
      <w:r>
        <w:rPr>
          <w:sz w:val="24"/>
        </w:rPr>
      </w:r>
      <w:r>
        <w:rPr>
          <w:sz w:val="24"/>
        </w:rPr>
        <w:t>31.</w:t>
        <w:t xml:space="preserve">    </w:t>
      </w:r>
      <w:r>
        <w:rPr>
          <w:sz w:val="24"/>
        </w:rPr>
        <w:t>陈1、张某系夫妻关系，与陈2系叔父、叔母关系。2010年10月陈2向他人购买了一些旧的红木家具。2010年11月，陈2将其中的两张红木床、两张红木橱从自己家中运至陈1和张某家中寄放保管。在此之后，陈2先后取回了寄放的两张红木橱。2015年6月，陈2想取回剩余的两张红木床，但是陈1和张某不同意其直接取回，要求陈2向其支付五年的保管费用，双方因此产生纠纷。在本案中，下列说法正确的是（）。</w:t>
        <w:br/>
      </w:r>
      <w:r>
        <w:rPr>
          <w:sz w:val="24"/>
        </w:rPr>
        <w:t xml:space="preserve"> </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陈2 须支付保管费用</w:t>
        <w:br/>
        <w:br/>
      </w:r>
      <w:r>
        <w:rPr>
          <w:sz w:val="16"/>
        </w:rPr>
        <w:t>B.</w:t>
        <w:t xml:space="preserve">    </w:t>
      </w:r>
      <w:r>
        <w:rPr>
          <w:sz w:val="16"/>
        </w:rPr>
        <w:t>陈2 无须支付保管费用</w:t>
        <w:br/>
        <w:br/>
      </w:r>
      <w:r>
        <w:rPr>
          <w:sz w:val="16"/>
        </w:rPr>
        <w:t>C.</w:t>
        <w:t xml:space="preserve">    </w:t>
      </w:r>
      <w:r>
        <w:rPr>
          <w:sz w:val="16"/>
        </w:rPr>
        <w:t>陈1、张某在陈2支付保管费用后才能返还其红木床</w:t>
        <w:br/>
        <w:br/>
      </w:r>
      <w:r>
        <w:rPr>
          <w:sz w:val="16"/>
        </w:rPr>
        <w:t>D.</w:t>
        <w:t xml:space="preserve">    </w:t>
      </w:r>
      <w:r>
        <w:rPr>
          <w:sz w:val="16"/>
        </w:rPr>
        <w:t>即使陈2不支付保管费用，陈1、张某也应返还其红木床</w:t>
        <w:br/>
        <w:br/>
        <w:br/>
      </w:r>
      <w:r>
        <w:rPr>
          <w:sz w:val="16"/>
        </w:rPr>
        <w:t>正确答案</w:t>
      </w:r>
      <w:r>
        <w:rPr>
          <w:sz w:val="16"/>
        </w:rPr>
        <w:t>：B D</w:t>
        <w:br/>
      </w:r>
      <w:r>
        <w:rPr>
          <w:sz w:val="16"/>
        </w:rPr>
        <w:t>答案解释</w:t>
      </w:r>
      <w:r>
        <w:rPr>
          <w:sz w:val="16"/>
        </w:rPr>
        <w:t>：暂无</w:t>
      </w:r>
    </w:p>
    <w:p>
      <w:pPr>
        <w:spacing w:line="240" w:lineRule="auto" w:before="400" w:after="0"/>
        <w:jc w:val="left"/>
      </w:pPr>
      <w:r/>
      <w:r>
        <w:rPr>
          <w:sz w:val="24"/>
        </w:rPr>
      </w:r>
      <w:r>
        <w:rPr>
          <w:sz w:val="24"/>
        </w:rPr>
        <w:t>32.</w:t>
        <w:t xml:space="preserve">    </w:t>
      </w:r>
      <w:r>
        <w:rPr>
          <w:sz w:val="24"/>
        </w:rPr>
        <w:t>甲将自己的一块手表委托乙寄卖行以200元价格出卖，乙经与丙协商，最后以250元成交，下列选项正确的是</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甲只能取得200元的利益</w:t>
        <w:br/>
        <w:br/>
      </w:r>
      <w:r>
        <w:rPr>
          <w:sz w:val="16"/>
        </w:rPr>
        <w:t>B.</w:t>
        <w:t xml:space="preserve">    </w:t>
      </w:r>
      <w:r>
        <w:rPr>
          <w:sz w:val="16"/>
        </w:rPr>
        <w:t>甲可以取得250元的利益</w:t>
        <w:br/>
        <w:br/>
      </w:r>
      <w:r>
        <w:rPr>
          <w:sz w:val="16"/>
        </w:rPr>
        <w:t>C.</w:t>
        <w:t xml:space="preserve">    </w:t>
      </w:r>
      <w:r>
        <w:rPr>
          <w:sz w:val="16"/>
        </w:rPr>
        <w:t>乙的行为属于违反合同义务的行为</w:t>
        <w:br/>
        <w:br/>
      </w:r>
      <w:r>
        <w:rPr>
          <w:sz w:val="16"/>
        </w:rPr>
        <w:t>D.</w:t>
        <w:t xml:space="preserve">    </w:t>
      </w:r>
      <w:r>
        <w:rPr>
          <w:sz w:val="16"/>
        </w:rPr>
        <w:t>乙可以按照约定增加报酬</w:t>
        <w:br/>
        <w:br/>
        <w:br/>
      </w:r>
      <w:r>
        <w:rPr>
          <w:sz w:val="16"/>
        </w:rPr>
        <w:t>正确答案</w:t>
      </w:r>
      <w:r>
        <w:rPr>
          <w:sz w:val="16"/>
        </w:rPr>
        <w:t>：B D</w:t>
        <w:br/>
      </w:r>
      <w:r>
        <w:rPr>
          <w:sz w:val="16"/>
        </w:rPr>
        <w:t>答案解释</w:t>
      </w:r>
      <w:r>
        <w:rPr>
          <w:sz w:val="16"/>
        </w:rPr>
        <w:t>：暂无</w:t>
      </w:r>
    </w:p>
    <w:p>
      <w:pPr>
        <w:spacing w:line="240" w:lineRule="auto" w:before="400" w:after="0"/>
        <w:jc w:val="left"/>
      </w:pPr>
      <w:r/>
      <w:r>
        <w:rPr>
          <w:sz w:val="24"/>
        </w:rPr>
      </w:r>
      <w:r>
        <w:rPr>
          <w:sz w:val="24"/>
        </w:rPr>
        <w:t>33.</w:t>
        <w:t xml:space="preserve">    </w:t>
      </w:r>
      <w:r>
        <w:rPr>
          <w:sz w:val="24"/>
        </w:rPr>
        <w:t>2013年9月27日，A基金与B银行、C房地产公司签订《投资合作协议》，约定A基金委托B银行向C房地产公司发放贷款8亿元，用于完成城中村改造项目，借款分两期发放。同日，A基金、B银行与C房地产公司就此事项签订《委托贷款合同》。后B银行按照约定向C房地产公司发放贷款发放了第一期委托贷款6亿元。C房地产公司于2014年3月21日通过B银行向A基金支付利息。然而，C房地产公司一直未按照约定办理相关地块及在建工程的抵押登记，B银行因此也未发放第二期2亿元借款。A基金遂诉至法院，认为C房地产公司未按《委托贷款合同》约定办理相关使用权和抵押事项，且抵押的在建工程大部分已被出售，构成违约，主张终止《委托贷款合同》的履行并提前收回借款、偿还本金和利息、支付违约金等。关于本案，下列判断正确的是（       ）</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A基金无权直接以自己名义向C房地产公司主张权利</w:t>
        <w:br/>
        <w:br/>
      </w:r>
      <w:r>
        <w:rPr>
          <w:sz w:val="16"/>
        </w:rPr>
        <w:t>B.</w:t>
        <w:t xml:space="preserve">    </w:t>
      </w:r>
      <w:r>
        <w:rPr>
          <w:sz w:val="16"/>
        </w:rPr>
        <w:t>B银行受A基金委托向C房地产公司发放委托贷款，三方当事人之间形成了委托贷款合同关系</w:t>
        <w:br/>
        <w:br/>
      </w:r>
      <w:r>
        <w:rPr>
          <w:sz w:val="16"/>
        </w:rPr>
        <w:t>C.</w:t>
        <w:t xml:space="preserve">    </w:t>
      </w:r>
      <w:r>
        <w:rPr>
          <w:sz w:val="16"/>
        </w:rPr>
        <w:t>C房地产公司与A基金、B银行签订的《投资合作协议》，明确载有委托贷款事宜，所以C房地产公司对于B银行与A基金之间的代理关系是明知的</w:t>
        <w:br/>
        <w:br/>
      </w:r>
      <w:r>
        <w:rPr>
          <w:sz w:val="16"/>
        </w:rPr>
        <w:t>D.</w:t>
        <w:t xml:space="preserve">    </w:t>
      </w:r>
      <w:r>
        <w:rPr>
          <w:sz w:val="16"/>
        </w:rPr>
        <w:t>在C房地产公司并无证据证明该贷款合同只约束B银行和C房地产公司的情况下，A基金可以直接以自己名义向C房地产公司主张权利</w:t>
        <w:br/>
        <w:br/>
        <w:br/>
      </w:r>
      <w:r>
        <w:rPr>
          <w:sz w:val="16"/>
        </w:rPr>
        <w:t>正确答案</w:t>
      </w:r>
      <w:r>
        <w:rPr>
          <w:sz w:val="16"/>
        </w:rPr>
        <w:t>：B C D</w:t>
        <w:br/>
      </w:r>
      <w:r>
        <w:rPr>
          <w:sz w:val="16"/>
        </w:rPr>
        <w:t>答案解释</w:t>
      </w:r>
      <w:r>
        <w:rPr>
          <w:sz w:val="16"/>
        </w:rPr>
        <w:t>：暂无</w:t>
      </w:r>
    </w:p>
    <w:p>
      <w:pPr>
        <w:spacing w:line="240" w:lineRule="auto" w:before="400" w:after="0"/>
        <w:jc w:val="left"/>
      </w:pPr>
      <w:r/>
      <w:r>
        <w:rPr>
          <w:sz w:val="24"/>
        </w:rPr>
        <w:t xml:space="preserve">    </w:t>
      </w:r>
      <w:r>
        <w:rPr>
          <w:sz w:val="24"/>
        </w:rPr>
        <w:t>三、简答题</w:t>
        <w:br/>
      </w:r>
    </w:p>
    <w:p>
      <w:pPr>
        <w:spacing w:line="240" w:lineRule="auto"/>
        <w:jc w:val="left"/>
      </w:pPr>
      <w:r>
        <w:rPr>
          <w:sz w:val="18"/>
        </w:rPr>
      </w:r>
      <w:r>
        <w:rPr>
          <w:color w:val="494949"/>
          <w:sz w:val="18"/>
        </w:rPr>
        <w:t>（难易度:中）</w:t>
      </w:r>
    </w:p>
    <w:p>
      <w:pPr>
        <w:spacing w:line="240" w:lineRule="auto"/>
        <w:jc w:val="left"/>
      </w:pPr>
      <w:r>
        <w:rPr>
          <w:sz w:val="16"/>
        </w:rPr>
      </w:r>
    </w:p>
    <w:p>
      <w:pPr>
        <w:spacing w:line="240" w:lineRule="auto" w:before="400" w:after="0"/>
        <w:jc w:val="left"/>
      </w:pPr>
      <w:r/>
      <w:r>
        <w:rPr>
          <w:sz w:val="24"/>
        </w:rPr>
      </w:r>
      <w:r>
        <w:rPr>
          <w:sz w:val="24"/>
        </w:rPr>
        <w:t>35.</w:t>
        <w:t xml:space="preserve">    </w:t>
      </w:r>
      <w:r>
        <w:rPr>
          <w:sz w:val="24"/>
        </w:rPr>
        <w:t>运输合同中当事人应承担哪些义务？</w:t>
        <w:br/>
      </w:r>
    </w:p>
    <w:p>
      <w:pPr>
        <w:spacing w:line="240" w:lineRule="auto"/>
        <w:jc w:val="left"/>
      </w:pPr>
      <w:r>
        <w:rPr>
          <w:sz w:val="18"/>
        </w:rPr>
      </w:r>
      <w:r>
        <w:rPr>
          <w:color w:val="494949"/>
          <w:sz w:val="18"/>
        </w:rPr>
        <w:t>简答题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br/>
        <w:br/>
      </w:r>
      <w:r>
        <w:rPr>
          <w:sz w:val="16"/>
        </w:rPr>
        <w:t>答案解释</w:t>
      </w:r>
      <w:r>
        <w:rPr>
          <w:sz w:val="16"/>
        </w:rPr>
        <w:t>：暂无</w:t>
      </w:r>
    </w:p>
    <w:p>
      <w:pPr>
        <w:spacing w:line="240" w:lineRule="auto" w:before="400" w:after="0"/>
        <w:jc w:val="left"/>
      </w:pPr>
      <w:r/>
      <w:r>
        <w:rPr>
          <w:sz w:val="24"/>
        </w:rPr>
      </w:r>
      <w:r>
        <w:rPr>
          <w:sz w:val="24"/>
        </w:rPr>
        <w:t>36.</w:t>
        <w:t xml:space="preserve">    </w:t>
      </w:r>
      <w:r>
        <w:rPr>
          <w:sz w:val="24"/>
        </w:rPr>
        <w:t>中介合同中中介人享有哪些权利、负担哪些义务？</w:t>
        <w:br/>
      </w:r>
    </w:p>
    <w:p>
      <w:pPr>
        <w:spacing w:line="240" w:lineRule="auto"/>
        <w:jc w:val="left"/>
      </w:pPr>
      <w:r>
        <w:rPr>
          <w:sz w:val="18"/>
        </w:rPr>
      </w:r>
      <w:r>
        <w:rPr>
          <w:color w:val="494949"/>
          <w:sz w:val="18"/>
        </w:rPr>
        <w:t>简答题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br/>
        <w:br/>
      </w:r>
      <w:r>
        <w:rPr>
          <w:sz w:val="16"/>
        </w:rPr>
        <w:t>答案解释</w:t>
      </w:r>
      <w:r>
        <w:rPr>
          <w:sz w:val="16"/>
        </w:rPr>
        <w:t>：暂无</w:t>
      </w:r>
    </w:p>
    <w:p>
      <w:pPr>
        <w:spacing w:line="240" w:lineRule="auto" w:before="400" w:after="0"/>
        <w:jc w:val="left"/>
      </w:pPr>
      <w:r/>
      <w:r>
        <w:rPr>
          <w:sz w:val="24"/>
        </w:rPr>
      </w:r>
      <w:r>
        <w:rPr>
          <w:sz w:val="24"/>
        </w:rPr>
        <w:t>37.</w:t>
        <w:t xml:space="preserve">    </w:t>
      </w:r>
      <w:r>
        <w:rPr>
          <w:sz w:val="24"/>
        </w:rPr>
        <w:t>隐名代理与不公开本人身份的代理中委托人行使介入权、第三人行使选择权需要哪些条件？</w:t>
        <w:br/>
      </w:r>
    </w:p>
    <w:p>
      <w:pPr>
        <w:spacing w:line="240" w:lineRule="auto"/>
        <w:jc w:val="left"/>
      </w:pPr>
      <w:r>
        <w:rPr>
          <w:sz w:val="18"/>
        </w:rPr>
      </w:r>
      <w:r>
        <w:rPr>
          <w:color w:val="494949"/>
          <w:sz w:val="18"/>
        </w:rPr>
        <w:t>简答题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br/>
        <w:br/>
      </w:r>
      <w:r>
        <w:rPr>
          <w:sz w:val="16"/>
        </w:rPr>
        <w:t>答案解释</w:t>
      </w:r>
      <w:r>
        <w:rPr>
          <w:sz w:val="16"/>
        </w:rPr>
        <w:t>：暂无</w:t>
      </w:r>
    </w:p>
    <w:p>
      <w:pPr>
        <w:spacing w:line="240" w:lineRule="auto" w:before="400" w:after="0"/>
        <w:jc w:val="left"/>
      </w:pPr>
      <w:r/>
      <w:r>
        <w:rPr>
          <w:sz w:val="24"/>
        </w:rPr>
      </w:r>
      <w:r>
        <w:rPr>
          <w:sz w:val="24"/>
        </w:rPr>
        <w:t>38.</w:t>
        <w:t xml:space="preserve">    </w:t>
      </w:r>
      <w:r>
        <w:rPr>
          <w:sz w:val="24"/>
        </w:rPr>
        <w:t>仓储合同如何适用保管合同的有关规定？</w:t>
        <w:br/>
      </w:r>
    </w:p>
    <w:p>
      <w:pPr>
        <w:spacing w:line="240" w:lineRule="auto"/>
        <w:jc w:val="left"/>
      </w:pPr>
      <w:r>
        <w:rPr>
          <w:sz w:val="18"/>
        </w:rPr>
      </w:r>
      <w:r>
        <w:rPr>
          <w:color w:val="494949"/>
          <w:sz w:val="18"/>
        </w:rPr>
        <w:t>简答题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br/>
        <w:br/>
      </w:r>
      <w:r>
        <w:rPr>
          <w:sz w:val="16"/>
        </w:rPr>
        <w:t>答案解释</w:t>
      </w:r>
      <w:r>
        <w:rPr>
          <w:sz w:val="16"/>
        </w:rPr>
        <w:t>：暂无</w:t>
      </w:r>
    </w:p>
    <w:p>
      <w:pPr>
        <w:spacing w:line="240" w:lineRule="auto" w:before="400" w:after="0"/>
        <w:jc w:val="left"/>
      </w:pPr>
      <w:r/>
      <w:r>
        <w:rPr>
          <w:sz w:val="24"/>
        </w:rPr>
        <w:t xml:space="preserve">    </w:t>
      </w:r>
      <w:r>
        <w:rPr>
          <w:sz w:val="24"/>
        </w:rPr>
        <w:t>四、案例分析题</w:t>
        <w:br/>
      </w:r>
    </w:p>
    <w:p>
      <w:pPr>
        <w:spacing w:line="240" w:lineRule="auto"/>
        <w:jc w:val="left"/>
      </w:pPr>
      <w:r>
        <w:rPr>
          <w:sz w:val="18"/>
        </w:rPr>
      </w:r>
      <w:r>
        <w:rPr>
          <w:color w:val="494949"/>
          <w:sz w:val="18"/>
        </w:rPr>
        <w:t>（难易度:中）</w:t>
      </w:r>
    </w:p>
    <w:p>
      <w:pPr>
        <w:spacing w:line="240" w:lineRule="auto"/>
        <w:jc w:val="left"/>
      </w:pPr>
      <w:r>
        <w:rPr>
          <w:sz w:val="16"/>
        </w:rPr>
      </w:r>
    </w:p>
    <w:p>
      <w:pPr>
        <w:spacing w:line="240" w:lineRule="auto" w:before="400" w:after="0"/>
        <w:jc w:val="left"/>
      </w:pPr>
      <w:r/>
      <w:r>
        <w:rPr>
          <w:sz w:val="24"/>
        </w:rPr>
      </w:r>
      <w:r>
        <w:rPr>
          <w:sz w:val="24"/>
        </w:rPr>
        <w:t>40.</w:t>
        <w:t xml:space="preserve">    </w:t>
      </w:r>
      <w:r>
        <w:rPr>
          <w:sz w:val="24"/>
        </w:rPr>
        <w:t>2010年8月16日，原告周某龙与渭南高新区天时置业有限公司签订《商品房买卖合同》，购买涉诉房屋，成为渭南市高新区XX路XX段XX大厦（F#）幢806号房（南户）的业主。2013年7月23日原告与被告秦江物业公司签订《前期物业管理服务协议》，约定由被告为原告提供物业管理服务，双方对各自的权利义务进行了约定；同日，双方签订了《房屋交接书》，但原告一直未装修、使用案涉房屋。2020年，原告欲装修案涉房屋，多次要求被告供水，被告要求原告先支付欠付的物业费，双方协商未果，原告遂诉至法院，要求判如所请。截至庭审时，案涉房屋仍然处于无水的状态。</w:t>
        <w:br/>
      </w:r>
      <w:r>
        <w:rPr>
          <w:sz w:val="24"/>
        </w:rPr>
        <w:t xml:space="preserve"> </w:t>
        <w:br/>
      </w:r>
      <w:r>
        <w:rPr>
          <w:sz w:val="24"/>
        </w:rPr>
        <w:t>请问本案中，原告的诉讼请求能否得到支持？</w:t>
        <w:br/>
      </w:r>
    </w:p>
    <w:p>
      <w:pPr>
        <w:spacing w:line="240" w:lineRule="auto"/>
        <w:jc w:val="left"/>
      </w:pPr>
      <w:r>
        <w:rPr>
          <w:sz w:val="18"/>
        </w:rPr>
      </w:r>
      <w:r>
        <w:rPr>
          <w:color w:val="494949"/>
          <w:sz w:val="18"/>
        </w:rPr>
        <w:t>简答题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br/>
        <w:br/>
      </w:r>
      <w:r>
        <w:rPr>
          <w:sz w:val="16"/>
        </w:rPr>
        <w:t>答案解释</w:t>
      </w:r>
      <w:r>
        <w:rPr>
          <w:sz w:val="16"/>
        </w:rPr>
        <w:t>：暂无</w:t>
      </w:r>
    </w:p>
    <w:p>
      <w:pPr>
        <w:spacing w:line="240" w:lineRule="auto" w:before="400" w:after="0"/>
        <w:jc w:val="left"/>
      </w:pPr>
      <w:r/>
      <w:r>
        <w:rPr>
          <w:sz w:val="24"/>
        </w:rPr>
      </w:r>
      <w:r>
        <w:rPr>
          <w:sz w:val="24"/>
        </w:rPr>
        <w:t>41.</w:t>
        <w:t xml:space="preserve">    </w:t>
      </w:r>
      <w:r>
        <w:rPr>
          <w:sz w:val="24"/>
        </w:rPr>
        <w:t>2018年1月9日，经房屋中介公司太平洋公司作为介绍，王某作为买受人与出卖人熊某、贺某麟签订《上海市房地产买卖合同》，约定由王某购买上海市徐汇区XX村XX号XX室，房屋总价2，880，000元。签订合同当天，王某与太平洋公司签订《佣金确认书》，约定中介服务费57，600元。王某于签约当天签署了《购房人家庭成员及名下住房情况申报表》，该表中明确记载：“沪府办发﹝2011﹞6号文第七条：不能提供2年内在本市累计缴纳1年及以上个人所得税缴纳证明或社会保险（城镇社会保险）缴纳证明的非本市户籍居民家庭，暂停在本市向其售房。违反规定购房的，不予办理房地产登记。沪府办发﹝2016﹞11号文第三条规定：提高非本市户籍居民家庭购房缴纳个人所得税或社会保险的年限，将自购房之日起计算的前3年在本市累计缴纳2年以上，调整为自购房之日前连续缴纳满5年及以上。”王莉于签订合同的当天向太平洋公司支付了中介服务费57,600元。后案涉房屋因王某无购房资格而无法过户，房屋买卖合同履行未果。王某要求太平洋公司返还佣金57,600元遭拒，其遂诉至法院。</w:t>
        <w:br/>
      </w:r>
      <w:r>
        <w:rPr>
          <w:sz w:val="24"/>
        </w:rPr>
        <w:t xml:space="preserve"> </w:t>
        <w:br/>
      </w:r>
      <w:r>
        <w:rPr>
          <w:sz w:val="24"/>
        </w:rPr>
        <w:t>请问本案中，王某的诉讼请求能否得到支持？</w:t>
        <w:br/>
      </w:r>
    </w:p>
    <w:p>
      <w:pPr>
        <w:spacing w:line="240" w:lineRule="auto"/>
        <w:jc w:val="left"/>
      </w:pPr>
      <w:r>
        <w:rPr>
          <w:sz w:val="18"/>
        </w:rPr>
      </w:r>
      <w:r>
        <w:rPr>
          <w:color w:val="494949"/>
          <w:sz w:val="18"/>
        </w:rPr>
        <w:t>简答题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br/>
        <w:br/>
      </w:r>
      <w:r>
        <w:rPr>
          <w:sz w:val="16"/>
        </w:rPr>
        <w:t>答案解释</w:t>
      </w:r>
      <w:r>
        <w:rPr>
          <w:sz w:val="16"/>
        </w:rPr>
        <w:t>：暂无</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宋体" w:hAnsi="宋体" w:eastAsia="宋体"/>
      <w:sz w:val="20"/>
    </w:rPr>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