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br w:type="textWrapping"/>
      </w:r>
      <w:r>
        <w:rPr>
          <w:rFonts w:hint="eastAsia" w:ascii="仿宋_GB2312" w:hAnsi="仿宋_GB2312" w:eastAsia="仿宋_GB2312" w:cs="仿宋_GB2312"/>
          <w:sz w:val="24"/>
          <w:szCs w:val="24"/>
        </w:rPr>
        <w:t>社会心理学 · 形成性测验1</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自我意识的产生是以个体能够把自己与其他物或人区别看来为前提的。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社会认知是个体通过人际交往，根据认知对象的外在特征，推测与判断其内在属性的过程。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自我概念一旦形成就不会轻易变化。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自我概念又称为自我认识。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社会心理学要研究在社会化过程中人的心理变化，发展与其所受的社会环境影响之间的关系。</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根据角色的性别可以分为男性角色和女性角色。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bookmarkStart w:id="0" w:name="_GoBack"/>
      <w:bookmarkEnd w:id="0"/>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    亚里士多德认为，人的本性主要源于后天环境和教育的影响。</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    1902年，心理学家库利提出了镜中我的概念。</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    在美国学者米德看来，社会结构本身也是人们互动和角色扮演的产物。</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    在某些情况下，青少年和成人还要经历再社会化的过程。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    社会认知又被称作社会知觉。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    政治社会是使自然人成为政治人的过程。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    在角色丛中，每个角色都有自己的一套行为规范,角色者都能够很好地进行协调。</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    个体的内在属性可以被他人直接明确地感知到。</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    遗传因素是人社会化的潜在基础和自然前提。</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    社会比较是指通过将自己与他人比较，以获得有关自我的重要信息的过程。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    政治社会化的过程是单向的。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    个体的道德发展是逐步的，同步的，是与年龄阶段绝对对应的。</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    多数社会心理学家认为，自我表现无所谓好坏。</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    社会角色，既有社会地位结构规定性的一面，同时又是一个社会行动的动态过程。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    根据角色的参与程度的高低也可以来对角色进行划分。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    常见的角色失调，包括角色紧张、角色冲突、角色不清、角色中断和角色失败等等。</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    自我意识的考察对象是他人。</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    角色学习一旦被掌握，不需要不断地学习。</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    利他与侵犯方面的研究属于群体心理研究。</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    角色失败是指角色承担者，不得不退出舞台，放弃原有角色。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    角色过程结束之后，还有可能出现角色失调。</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    一个角色扮演者能够扮演的角色越少，他的社会生活就会越顺畅。</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    当儿童进入学龄期以后，学校的影响逐步上升到首要地位，成为最重要的社会化因素。</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    角色学习是孤立的，不需要相应的角色伴侣。</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31.    政治社会化是个体的政治态度和政治信念形成的过程。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    自我美化可以建立及提升个体的自尊。</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33.    库里认为我们感知自己就像别人感知我们一样，镜中的我或者别人眼中的我就是我们感知的对象。</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34.    个体进入青春期后，同辈群体的影响日趋重要，甚至在某些方面远远超过父母和家庭其他成员的影响。</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35.    众多角色集中在一个人身上的情况为角色丛。</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36.    拥有生物学的基础人就可以完成社会化。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37.    根据角色所占据的社会地位的取得是否经过角色扮演者主观的努力，可以将角色分为先赋角色和自致角色。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38.    个体在任何情况下自我表现的方式都一样。</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39.    社会角色的学习扮演与冲突，不属于人的社会化过程。</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    一般社会化的核心是道德社会化。</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41.    从研究对象的角度，可以将社会心理学划分为人际交往心理和行为群体心理。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42.    根据角色扮演者的最终意图，可以将角色分为功利性角色和表现性角色。</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43.    3到6岁期间，儿童开始形成最初的人格倾向。</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44.    社会角色是由社会地位结构规定的，并不具有动态性。</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    角色扮演又被称为角色实践。</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46.    自我属于个体的社会行为和社会心理。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47.    道德是一定社会调整人们之间以及个人与社会之间关系的行为规范的总和。</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48.    个体的社会化从出生就开始了。</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49.    文化是当代的产物，并不是民族历史的产物。</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正确答案：B</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p>
      <w:pPr>
        <w:spacing w:before="400" w:after="0"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    社会心理学是对人的社会心理和社会行为规律进行系统研究的科学。</w:t>
      </w:r>
      <w:r>
        <w:rPr>
          <w:rFonts w:hint="eastAsia" w:ascii="仿宋_GB2312" w:hAnsi="仿宋_GB2312" w:eastAsia="仿宋_GB2312" w:cs="仿宋_GB2312"/>
          <w:sz w:val="24"/>
          <w:szCs w:val="24"/>
        </w:rPr>
        <w:br w:type="textWrapping"/>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color w:val="494949"/>
          <w:sz w:val="24"/>
          <w:szCs w:val="24"/>
        </w:rPr>
        <w:t>判断题(1.0分)（难易度:中）</w:t>
      </w:r>
    </w:p>
    <w:p>
      <w:pPr>
        <w:spacing w:line="24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    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B.    错</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正确答案：A</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答案解释：暂无</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MS Mincho">
    <w:panose1 w:val="02020609040205080304"/>
    <w:charset w:val="80"/>
    <w:family w:val="roman"/>
    <w:pitch w:val="default"/>
    <w:sig w:usb0="E00002FF" w:usb1="6AC7FDFB" w:usb2="00000012" w:usb3="00000000" w:csb0="4002009F" w:csb1="DFD70000"/>
  </w:font>
  <w:font w:name="MS Gothic">
    <w:panose1 w:val="020B0609070205080204"/>
    <w:charset w:val="80"/>
    <w:family w:val="modern"/>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 w:val="69F436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qFormat="1" w:unhideWhenUsed="0" w:uiPriority="71" w:semiHidden="0" w:name="Colorful Shading Accent 4"/>
    <w:lsdException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unhideWhenUsed="0" w:uiPriority="69" w:semiHidden="0" w:name="Medium Grid 3 Accent 6"/>
    <w:lsdException w:qFormat="1" w:unhideWhenUsed="0" w:uiPriority="70" w:semiHidden="0" w:name="Dark List Accent 6"/>
    <w:lsdException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宋体" w:hAnsi="宋体" w:eastAsia="宋体" w:cstheme="minorBidi"/>
      <w:sz w:val="20"/>
      <w:szCs w:val="22"/>
      <w:lang w:val="en-US" w:eastAsia="en-US" w:bidi="ar-SA"/>
    </w:rPr>
  </w:style>
  <w:style w:type="paragraph" w:styleId="3">
    <w:name w:val="heading 1"/>
    <w:basedOn w:val="1"/>
    <w:next w:val="1"/>
    <w:link w:val="134"/>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5"/>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36"/>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46"/>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47"/>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48"/>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49"/>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0"/>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1"/>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0">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macro"/>
    <w:link w:val="143"/>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2"/>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0"/>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Subtitle"/>
    <w:basedOn w:val="1"/>
    <w:next w:val="1"/>
    <w:link w:val="13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5">
    <w:name w:val="List"/>
    <w:basedOn w:val="1"/>
    <w:unhideWhenUsed/>
    <w:qFormat/>
    <w:uiPriority w:val="99"/>
    <w:pPr>
      <w:ind w:left="360" w:hanging="360"/>
      <w:contextualSpacing/>
    </w:pPr>
  </w:style>
  <w:style w:type="paragraph" w:styleId="26">
    <w:name w:val="Body Text 2"/>
    <w:basedOn w:val="1"/>
    <w:link w:val="141"/>
    <w:unhideWhenUsed/>
    <w:qFormat/>
    <w:uiPriority w:val="99"/>
    <w:pPr>
      <w:spacing w:after="120" w:line="480" w:lineRule="auto"/>
    </w:pPr>
  </w:style>
  <w:style w:type="paragraph" w:styleId="27">
    <w:name w:val="List Continue 2"/>
    <w:basedOn w:val="1"/>
    <w:unhideWhenUsed/>
    <w:qFormat/>
    <w:uiPriority w:val="99"/>
    <w:pPr>
      <w:spacing w:after="120"/>
      <w:ind w:left="720"/>
      <w:contextualSpacing/>
    </w:pPr>
  </w:style>
  <w:style w:type="paragraph" w:styleId="28">
    <w:name w:val="List Continue 3"/>
    <w:basedOn w:val="1"/>
    <w:unhideWhenUsed/>
    <w:qFormat/>
    <w:uiPriority w:val="99"/>
    <w:pPr>
      <w:spacing w:after="120"/>
      <w:ind w:left="1080"/>
      <w:contextualSpacing/>
    </w:pPr>
  </w:style>
  <w:style w:type="paragraph" w:styleId="29">
    <w:name w:val="Title"/>
    <w:basedOn w:val="1"/>
    <w:next w:val="1"/>
    <w:link w:val="137"/>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1">
    <w:name w:val="Table Grid"/>
    <w:basedOn w:val="30"/>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2">
    <w:name w:val="Light Shading"/>
    <w:basedOn w:val="30"/>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3">
    <w:name w:val="Light Shading Accent 1"/>
    <w:basedOn w:val="30"/>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4">
    <w:name w:val="Light Shading Accent 2"/>
    <w:basedOn w:val="30"/>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5">
    <w:name w:val="Light Shading Accent 3"/>
    <w:basedOn w:val="30"/>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6">
    <w:name w:val="Light Shading Accent 4"/>
    <w:basedOn w:val="30"/>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7">
    <w:name w:val="Light Shading Accent 5"/>
    <w:basedOn w:val="30"/>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38">
    <w:name w:val="Light Shading Accent 6"/>
    <w:basedOn w:val="30"/>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39">
    <w:name w:val="Light List"/>
    <w:basedOn w:val="30"/>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0">
    <w:name w:val="Light List Accent 1"/>
    <w:basedOn w:val="30"/>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1">
    <w:name w:val="Light List Accent 2"/>
    <w:basedOn w:val="30"/>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2">
    <w:name w:val="Light List Accent 3"/>
    <w:basedOn w:val="30"/>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3">
    <w:name w:val="Light List Accent 4"/>
    <w:basedOn w:val="30"/>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4">
    <w:name w:val="Light List Accent 5"/>
    <w:basedOn w:val="30"/>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5">
    <w:name w:val="Light List Accent 6"/>
    <w:basedOn w:val="30"/>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6">
    <w:name w:val="Light Grid"/>
    <w:basedOn w:val="30"/>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7">
    <w:name w:val="Light Grid Accent 1"/>
    <w:basedOn w:val="30"/>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48">
    <w:name w:val="Light Grid Accent 2"/>
    <w:basedOn w:val="30"/>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49">
    <w:name w:val="Light Grid Accent 3"/>
    <w:basedOn w:val="30"/>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0">
    <w:name w:val="Light Grid Accent 4"/>
    <w:basedOn w:val="30"/>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1">
    <w:name w:val="Light Grid Accent 5"/>
    <w:basedOn w:val="30"/>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2">
    <w:name w:val="Light Grid Accent 6"/>
    <w:basedOn w:val="30"/>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3">
    <w:name w:val="Medium Shading 1"/>
    <w:basedOn w:val="30"/>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4">
    <w:name w:val="Medium Shading 1 Accent 1"/>
    <w:basedOn w:val="30"/>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5">
    <w:name w:val="Medium Shading 1 Accent 2"/>
    <w:basedOn w:val="30"/>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6">
    <w:name w:val="Medium Shading 1 Accent 3"/>
    <w:basedOn w:val="30"/>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7">
    <w:name w:val="Medium Shading 1 Accent 4"/>
    <w:basedOn w:val="30"/>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8">
    <w:name w:val="Medium Shading 1 Accent 5"/>
    <w:basedOn w:val="30"/>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59">
    <w:name w:val="Medium Shading 1 Accent 6"/>
    <w:basedOn w:val="30"/>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0">
    <w:name w:val="Medium Shading 2"/>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1">
    <w:name w:val="Medium Shading 2 Accent 1"/>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2">
    <w:name w:val="Medium Shading 2 Accent 2"/>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3"/>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4"/>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5"/>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6"/>
    <w:basedOn w:val="30"/>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List 1"/>
    <w:basedOn w:val="30"/>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68">
    <w:name w:val="Medium List 1 Accent 1"/>
    <w:basedOn w:val="30"/>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9">
    <w:name w:val="Medium List 1 Accent 2"/>
    <w:basedOn w:val="30"/>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0">
    <w:name w:val="Medium List 1 Accent 3"/>
    <w:basedOn w:val="30"/>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1">
    <w:name w:val="Medium List 1 Accent 4"/>
    <w:basedOn w:val="30"/>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2">
    <w:name w:val="Medium List 1 Accent 5"/>
    <w:basedOn w:val="30"/>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3">
    <w:name w:val="Medium List 1 Accent 6"/>
    <w:basedOn w:val="30"/>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4">
    <w:name w:val="Medium List 2"/>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1"/>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2"/>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3"/>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4"/>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5"/>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6"/>
    <w:basedOn w:val="30"/>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30"/>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2">
    <w:name w:val="Medium Grid 1 Accent 1"/>
    <w:basedOn w:val="30"/>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3">
    <w:name w:val="Medium Grid 1 Accent 2"/>
    <w:basedOn w:val="30"/>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30"/>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30"/>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30"/>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30"/>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88">
    <w:name w:val="Medium Grid 2"/>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89">
    <w:name w:val="Medium Grid 2 Accent 1"/>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0">
    <w:name w:val="Medium Grid 2 Accent 2"/>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1">
    <w:name w:val="Medium Grid 2 Accent 3"/>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2">
    <w:name w:val="Medium Grid 2 Accent 4"/>
    <w:basedOn w:val="30"/>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3">
    <w:name w:val="Medium Grid 2 Accent 5"/>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4">
    <w:name w:val="Medium Grid 2 Accent 6"/>
    <w:basedOn w:val="30"/>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5">
    <w:name w:val="Medium Grid 3"/>
    <w:basedOn w:val="30"/>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6">
    <w:name w:val="Medium Grid 3 Accent 1"/>
    <w:basedOn w:val="30"/>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7">
    <w:name w:val="Medium Grid 3 Accent 2"/>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98">
    <w:name w:val="Medium Grid 3 Accent 3"/>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99">
    <w:name w:val="Medium Grid 3 Accent 4"/>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0">
    <w:name w:val="Medium Grid 3 Accent 5"/>
    <w:basedOn w:val="30"/>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1">
    <w:name w:val="Medium Grid 3 Accent 6"/>
    <w:basedOn w:val="30"/>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2">
    <w:name w:val="Dark List"/>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3">
    <w:name w:val="Dark List Accent 1"/>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4">
    <w:name w:val="Dark List Accent 2"/>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5">
    <w:name w:val="Dark List Accent 3"/>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6">
    <w:name w:val="Dark List Accent 4"/>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7">
    <w:name w:val="Dark List Accent 5"/>
    <w:basedOn w:val="30"/>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08">
    <w:name w:val="Dark List Accent 6"/>
    <w:basedOn w:val="30"/>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09">
    <w:name w:val="Colorful Shading"/>
    <w:basedOn w:val="30"/>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0">
    <w:name w:val="Colorful Shading Accent 1"/>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1">
    <w:name w:val="Colorful Shading Accent 2"/>
    <w:basedOn w:val="30"/>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3"/>
    <w:basedOn w:val="30"/>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3">
    <w:name w:val="Colorful Shading Accent 4"/>
    <w:basedOn w:val="30"/>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5"/>
    <w:basedOn w:val="30"/>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6"/>
    <w:basedOn w:val="30"/>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List"/>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7">
    <w:name w:val="Colorful List Accent 1"/>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18">
    <w:name w:val="Colorful List Accent 2"/>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19">
    <w:name w:val="Colorful List Accent 3"/>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0">
    <w:name w:val="Colorful List Accent 4"/>
    <w:basedOn w:val="30"/>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1">
    <w:name w:val="Colorful List Accent 5"/>
    <w:basedOn w:val="30"/>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2">
    <w:name w:val="Colorful List Accent 6"/>
    <w:basedOn w:val="30"/>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3">
    <w:name w:val="Colorful Grid"/>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4">
    <w:name w:val="Colorful Grid Accent 1"/>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5">
    <w:name w:val="Colorful Grid Accent 2"/>
    <w:basedOn w:val="30"/>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6">
    <w:name w:val="Colorful Grid Accent 3"/>
    <w:basedOn w:val="30"/>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7">
    <w:name w:val="Colorful Grid Accent 4"/>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28">
    <w:name w:val="Colorful Grid Accent 5"/>
    <w:basedOn w:val="30"/>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29">
    <w:name w:val="Colorful Grid Accent 6"/>
    <w:basedOn w:val="30"/>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1">
    <w:name w:val="Strong"/>
    <w:basedOn w:val="130"/>
    <w:qFormat/>
    <w:uiPriority w:val="22"/>
    <w:rPr>
      <w:b/>
      <w:bCs/>
    </w:rPr>
  </w:style>
  <w:style w:type="character" w:styleId="132">
    <w:name w:val="Emphasis"/>
    <w:basedOn w:val="130"/>
    <w:qFormat/>
    <w:uiPriority w:val="20"/>
    <w:rPr>
      <w:i/>
      <w:iCs/>
    </w:rPr>
  </w:style>
  <w:style w:type="paragraph" w:styleId="133">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4">
    <w:name w:val="Heading 1 Char"/>
    <w:basedOn w:val="130"/>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5">
    <w:name w:val="Heading 2 Char"/>
    <w:basedOn w:val="130"/>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36">
    <w:name w:val="Heading 3 Char"/>
    <w:basedOn w:val="130"/>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37">
    <w:name w:val="Title Char"/>
    <w:basedOn w:val="130"/>
    <w:link w:val="29"/>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38">
    <w:name w:val="Subtitle Char"/>
    <w:basedOn w:val="130"/>
    <w:link w:val="2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9">
    <w:name w:val="List Paragraph"/>
    <w:basedOn w:val="1"/>
    <w:qFormat/>
    <w:uiPriority w:val="34"/>
    <w:pPr>
      <w:ind w:left="720"/>
      <w:contextualSpacing/>
    </w:pPr>
  </w:style>
  <w:style w:type="character" w:customStyle="1" w:styleId="140">
    <w:name w:val="Body Text Char"/>
    <w:basedOn w:val="130"/>
    <w:link w:val="19"/>
    <w:qFormat/>
    <w:uiPriority w:val="99"/>
  </w:style>
  <w:style w:type="character" w:customStyle="1" w:styleId="141">
    <w:name w:val="Body Text 2 Char"/>
    <w:basedOn w:val="130"/>
    <w:link w:val="26"/>
    <w:qFormat/>
    <w:uiPriority w:val="99"/>
  </w:style>
  <w:style w:type="character" w:customStyle="1" w:styleId="142">
    <w:name w:val="Body Text 3 Char"/>
    <w:basedOn w:val="130"/>
    <w:link w:val="17"/>
    <w:qFormat/>
    <w:uiPriority w:val="99"/>
    <w:rPr>
      <w:sz w:val="16"/>
      <w:szCs w:val="16"/>
    </w:rPr>
  </w:style>
  <w:style w:type="character" w:customStyle="1" w:styleId="143">
    <w:name w:val="Macro Text Char"/>
    <w:basedOn w:val="130"/>
    <w:link w:val="2"/>
    <w:qFormat/>
    <w:uiPriority w:val="99"/>
    <w:rPr>
      <w:rFonts w:ascii="Courier" w:hAnsi="Courier"/>
      <w:sz w:val="20"/>
      <w:szCs w:val="20"/>
    </w:rPr>
  </w:style>
  <w:style w:type="paragraph" w:styleId="144">
    <w:name w:val="Quote"/>
    <w:basedOn w:val="1"/>
    <w:next w:val="1"/>
    <w:link w:val="145"/>
    <w:qFormat/>
    <w:uiPriority w:val="29"/>
    <w:rPr>
      <w:i/>
      <w:iCs/>
      <w:color w:val="000000" w:themeColor="text1"/>
      <w14:textFill>
        <w14:solidFill>
          <w14:schemeClr w14:val="tx1"/>
        </w14:solidFill>
      </w14:textFill>
    </w:rPr>
  </w:style>
  <w:style w:type="character" w:customStyle="1" w:styleId="145">
    <w:name w:val="Quote Char"/>
    <w:basedOn w:val="130"/>
    <w:link w:val="144"/>
    <w:qFormat/>
    <w:uiPriority w:val="29"/>
    <w:rPr>
      <w:i/>
      <w:iCs/>
      <w:color w:val="000000" w:themeColor="text1"/>
      <w14:textFill>
        <w14:solidFill>
          <w14:schemeClr w14:val="tx1"/>
        </w14:solidFill>
      </w14:textFill>
    </w:rPr>
  </w:style>
  <w:style w:type="character" w:customStyle="1" w:styleId="146">
    <w:name w:val="Heading 4 Char"/>
    <w:basedOn w:val="130"/>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47">
    <w:name w:val="Heading 5 Char"/>
    <w:basedOn w:val="130"/>
    <w:link w:val="7"/>
    <w:semiHidden/>
    <w:qFormat/>
    <w:uiPriority w:val="9"/>
    <w:rPr>
      <w:rFonts w:asciiTheme="majorHAnsi" w:hAnsiTheme="majorHAnsi" w:eastAsiaTheme="majorEastAsia" w:cstheme="majorBidi"/>
      <w:color w:val="254061" w:themeColor="accent1" w:themeShade="80"/>
    </w:rPr>
  </w:style>
  <w:style w:type="character" w:customStyle="1" w:styleId="148">
    <w:name w:val="Heading 6 Char"/>
    <w:basedOn w:val="130"/>
    <w:link w:val="8"/>
    <w:semiHidden/>
    <w:qFormat/>
    <w:uiPriority w:val="9"/>
    <w:rPr>
      <w:rFonts w:asciiTheme="majorHAnsi" w:hAnsiTheme="majorHAnsi" w:eastAsiaTheme="majorEastAsia" w:cstheme="majorBidi"/>
      <w:i/>
      <w:iCs/>
      <w:color w:val="254061" w:themeColor="accent1" w:themeShade="80"/>
    </w:rPr>
  </w:style>
  <w:style w:type="character" w:customStyle="1" w:styleId="149">
    <w:name w:val="Heading 7 Char"/>
    <w:basedOn w:val="130"/>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0">
    <w:name w:val="Heading 8 Char"/>
    <w:basedOn w:val="130"/>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1">
    <w:name w:val="Heading 9 Char"/>
    <w:basedOn w:val="130"/>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2">
    <w:name w:val="Intense Quote"/>
    <w:basedOn w:val="1"/>
    <w:next w:val="1"/>
    <w:link w:val="153"/>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3">
    <w:name w:val="Intense Quote Char"/>
    <w:basedOn w:val="130"/>
    <w:link w:val="152"/>
    <w:qFormat/>
    <w:uiPriority w:val="30"/>
    <w:rPr>
      <w:b/>
      <w:bCs/>
      <w:i/>
      <w:iCs/>
      <w:color w:val="4F81BD" w:themeColor="accent1"/>
      <w14:textFill>
        <w14:solidFill>
          <w14:schemeClr w14:val="accent1"/>
        </w14:solidFill>
      </w14:textFill>
    </w:rPr>
  </w:style>
  <w:style w:type="character" w:customStyle="1" w:styleId="154">
    <w:name w:val="Subtle Emphasis"/>
    <w:basedOn w:val="130"/>
    <w:qFormat/>
    <w:uiPriority w:val="19"/>
    <w:rPr>
      <w:i/>
      <w:iCs/>
      <w:color w:val="808080" w:themeColor="text1" w:themeTint="80"/>
      <w14:textFill>
        <w14:solidFill>
          <w14:schemeClr w14:val="tx1">
            <w14:lumMod w14:val="50000"/>
            <w14:lumOff w14:val="50000"/>
          </w14:schemeClr>
        </w14:solidFill>
      </w14:textFill>
    </w:rPr>
  </w:style>
  <w:style w:type="character" w:customStyle="1" w:styleId="155">
    <w:name w:val="Intense Emphasis"/>
    <w:basedOn w:val="130"/>
    <w:qFormat/>
    <w:uiPriority w:val="21"/>
    <w:rPr>
      <w:b/>
      <w:bCs/>
      <w:i/>
      <w:iCs/>
      <w:color w:val="4F81BD" w:themeColor="accent1"/>
      <w14:textFill>
        <w14:solidFill>
          <w14:schemeClr w14:val="accent1"/>
        </w14:solidFill>
      </w14:textFill>
    </w:rPr>
  </w:style>
  <w:style w:type="character" w:customStyle="1" w:styleId="156">
    <w:name w:val="Subtle Reference"/>
    <w:basedOn w:val="130"/>
    <w:qFormat/>
    <w:uiPriority w:val="31"/>
    <w:rPr>
      <w:smallCaps/>
      <w:color w:val="C0504D" w:themeColor="accent2"/>
      <w:u w:val="single"/>
      <w14:textFill>
        <w14:solidFill>
          <w14:schemeClr w14:val="accent2"/>
        </w14:solidFill>
      </w14:textFill>
    </w:rPr>
  </w:style>
  <w:style w:type="character" w:customStyle="1" w:styleId="157">
    <w:name w:val="Intense Reference"/>
    <w:basedOn w:val="130"/>
    <w:qFormat/>
    <w:uiPriority w:val="32"/>
    <w:rPr>
      <w:b/>
      <w:bCs/>
      <w:smallCaps/>
      <w:color w:val="C0504D" w:themeColor="accent2"/>
      <w:spacing w:val="5"/>
      <w:u w:val="single"/>
      <w14:textFill>
        <w14:solidFill>
          <w14:schemeClr w14:val="accent2"/>
        </w14:solidFill>
      </w14:textFill>
    </w:rPr>
  </w:style>
  <w:style w:type="character" w:customStyle="1" w:styleId="158">
    <w:name w:val="Book Title"/>
    <w:basedOn w:val="130"/>
    <w:qFormat/>
    <w:uiPriority w:val="33"/>
    <w:rPr>
      <w:b/>
      <w:bCs/>
      <w:smallCaps/>
      <w:spacing w:val="5"/>
    </w:rPr>
  </w:style>
  <w:style w:type="paragraph" w:customStyle="1" w:styleId="159">
    <w:name w:val="TOC Heading"/>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dcterms:modified xsi:type="dcterms:W3CDTF">2023-11-24T02:39:15Z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4BB1C4F257D14D52A8D1A313E36AD95B</vt:lpwstr>
  </property>
</Properties>
</file>