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第三章 合同的效力</w:t>
      </w:r>
    </w:p>
    <w:p>
      <w:pPr>
        <w:spacing w:line="240" w:lineRule="auto" w:before="400" w:after="0"/>
        <w:jc w:val="left"/>
      </w:pPr>
      <w:r/>
      <w:r>
        <w:rPr>
          <w:sz w:val="24"/>
        </w:rPr>
        <w:t xml:space="preserve">    </w:t>
      </w:r>
      <w:r>
        <w:rPr>
          <w:sz w:val="24"/>
        </w:rPr>
        <w:t>一、单项选择题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xml:space="preserve">下列关于合同效力说法正确的是（）。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合同的一般法律约束力，是指特指合同约定的具体权利义务对当事人的约束力</w:t>
        <w:br/>
        <w:br/>
      </w:r>
      <w:r>
        <w:rPr>
          <w:sz w:val="16"/>
        </w:rPr>
        <w:t>B.</w:t>
        <w:t xml:space="preserve">    </w:t>
      </w:r>
      <w:r>
        <w:rPr>
          <w:sz w:val="16"/>
        </w:rPr>
        <w:t>当事人不能约定合同生效的要件</w:t>
        <w:br/>
        <w:br/>
      </w:r>
      <w:r>
        <w:rPr>
          <w:sz w:val="16"/>
        </w:rPr>
        <w:t>C.</w:t>
        <w:t xml:space="preserve">    </w:t>
      </w:r>
      <w:r>
        <w:rPr>
          <w:sz w:val="16"/>
        </w:rPr>
        <w:t>只要合同成立并具有一般法律约束力，其约定的具体权利义务即同时发生</w:t>
        <w:br/>
        <w:br/>
      </w:r>
      <w:r>
        <w:rPr>
          <w:sz w:val="16"/>
        </w:rPr>
        <w:t>D.</w:t>
        <w:t xml:space="preserve">    </w:t>
      </w:r>
      <w:r>
        <w:rPr>
          <w:sz w:val="16"/>
        </w:rPr>
        <w:t>某些合同中，仅有当事人的意思表示一致尚不能成立合同</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下列关于合同成立说法中不正确的是（）。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合同的成立是指当事人意思表示一致</w:t>
        <w:br/>
        <w:br/>
      </w:r>
      <w:r>
        <w:rPr>
          <w:sz w:val="16"/>
        </w:rPr>
        <w:t>B.</w:t>
        <w:t xml:space="preserve">    </w:t>
      </w:r>
      <w:r>
        <w:rPr>
          <w:sz w:val="16"/>
        </w:rPr>
        <w:t>合同一经成立就具有法律约束力</w:t>
        <w:br/>
        <w:br/>
      </w:r>
      <w:r>
        <w:rPr>
          <w:sz w:val="16"/>
        </w:rPr>
        <w:t>C.</w:t>
        <w:t xml:space="preserve">    </w:t>
      </w:r>
      <w:r>
        <w:rPr>
          <w:sz w:val="16"/>
        </w:rPr>
        <w:t>当事人签订确认书不能产生合同成立的效果</w:t>
        <w:br/>
        <w:br/>
      </w:r>
      <w:r>
        <w:rPr>
          <w:sz w:val="16"/>
        </w:rPr>
        <w:t>D.</w:t>
        <w:t xml:space="preserve">    </w:t>
      </w:r>
      <w:r>
        <w:rPr>
          <w:sz w:val="16"/>
        </w:rPr>
        <w:t>承诺生效时合同成立</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下列关于合同成立和生效的说法正确的是（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合同成立包含了国家意志</w:t>
        <w:br/>
        <w:br/>
      </w:r>
      <w:r>
        <w:rPr>
          <w:sz w:val="16"/>
        </w:rPr>
        <w:t>B.</w:t>
        <w:t xml:space="preserve">    </w:t>
      </w:r>
      <w:r>
        <w:rPr>
          <w:sz w:val="16"/>
        </w:rPr>
        <w:t>批准是合同生效要件而不是合同成立的要件</w:t>
        <w:br/>
        <w:br/>
      </w:r>
      <w:r>
        <w:rPr>
          <w:sz w:val="16"/>
        </w:rPr>
        <w:t>C.</w:t>
        <w:t xml:space="preserve">    </w:t>
      </w:r>
      <w:r>
        <w:rPr>
          <w:sz w:val="16"/>
        </w:rPr>
        <w:t>合同生效纯粹是当事人范围的事情，与国家意志无关</w:t>
        <w:br/>
        <w:br/>
      </w:r>
      <w:r>
        <w:rPr>
          <w:sz w:val="16"/>
        </w:rPr>
        <w:t>D.</w:t>
        <w:t xml:space="preserve">    </w:t>
      </w:r>
      <w:r>
        <w:rPr>
          <w:sz w:val="16"/>
        </w:rPr>
        <w:t>合同的生效不包含国家对当事人行为的评判</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下列关于合同效力说法正确的是（）。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合同要么有效要么无效</w:t>
        <w:br/>
        <w:br/>
      </w:r>
      <w:r>
        <w:rPr>
          <w:sz w:val="16"/>
        </w:rPr>
        <w:t>B.</w:t>
        <w:t xml:space="preserve">    </w:t>
      </w:r>
      <w:r>
        <w:rPr>
          <w:sz w:val="16"/>
        </w:rPr>
        <w:t>依照法律、行政法规的规定，合同应当办理批准等手续的合同，未办理相应手续的，合同无效</w:t>
        <w:br/>
        <w:br/>
      </w:r>
      <w:r>
        <w:rPr>
          <w:sz w:val="16"/>
        </w:rPr>
        <w:t>C.</w:t>
        <w:t xml:space="preserve">    </w:t>
      </w:r>
      <w:r>
        <w:rPr>
          <w:sz w:val="16"/>
        </w:rPr>
        <w:t>合同有效与合同生效内涵相同</w:t>
        <w:br/>
        <w:br/>
      </w:r>
      <w:r>
        <w:rPr>
          <w:sz w:val="16"/>
        </w:rPr>
        <w:t>D.</w:t>
        <w:t xml:space="preserve">    </w:t>
      </w:r>
      <w:r>
        <w:rPr>
          <w:sz w:val="16"/>
        </w:rPr>
        <w:t>合同的无效与合同未生效不同</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下列关于未生效合同的说法错误的是（）。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合同未生效实际上是合同的一种特殊效力状态</w:t>
        <w:br/>
        <w:br/>
      </w:r>
      <w:r>
        <w:rPr>
          <w:sz w:val="16"/>
        </w:rPr>
        <w:t>B.</w:t>
        <w:t xml:space="preserve">    </w:t>
      </w:r>
      <w:r>
        <w:rPr>
          <w:sz w:val="16"/>
        </w:rPr>
        <w:t>由于合同未生效，因而可以撤回、解除、变更合同</w:t>
        <w:br/>
        <w:br/>
      </w:r>
      <w:r>
        <w:rPr>
          <w:sz w:val="16"/>
        </w:rPr>
        <w:t>C.</w:t>
        <w:t xml:space="preserve">    </w:t>
      </w:r>
      <w:r>
        <w:rPr>
          <w:sz w:val="16"/>
        </w:rPr>
        <w:t>未生效的合同是一个有效的合同</w:t>
        <w:br/>
        <w:br/>
      </w:r>
      <w:r>
        <w:rPr>
          <w:sz w:val="16"/>
        </w:rPr>
        <w:t>D.</w:t>
        <w:t xml:space="preserve">    </w:t>
      </w:r>
      <w:r>
        <w:rPr>
          <w:sz w:val="16"/>
        </w:rPr>
        <w:t>应当办理申请批准等手续的当事人未履行义务的，对方可以请求其承担缔约过失责任</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下列关于附条件的合同中的“条件”的事实必须具备条件的说法错误的是（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必须是将来的事实</w:t>
        <w:br/>
        <w:br/>
      </w:r>
      <w:r>
        <w:rPr>
          <w:sz w:val="16"/>
        </w:rPr>
        <w:t>B.</w:t>
        <w:t xml:space="preserve">    </w:t>
      </w:r>
      <w:r>
        <w:rPr>
          <w:sz w:val="16"/>
        </w:rPr>
        <w:t>必须是不确定的事实</w:t>
        <w:br/>
        <w:br/>
      </w:r>
      <w:r>
        <w:rPr>
          <w:sz w:val="16"/>
        </w:rPr>
        <w:t>C.</w:t>
        <w:t xml:space="preserve">    </w:t>
      </w:r>
      <w:r>
        <w:rPr>
          <w:sz w:val="16"/>
        </w:rPr>
        <w:t>必须不是当事人约定的事实</w:t>
        <w:br/>
        <w:br/>
      </w:r>
      <w:r>
        <w:rPr>
          <w:sz w:val="16"/>
        </w:rPr>
        <w:t>D.</w:t>
        <w:t xml:space="preserve">    </w:t>
      </w:r>
      <w:r>
        <w:rPr>
          <w:sz w:val="16"/>
        </w:rPr>
        <w:t>必须是合法的事实</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下列行为属于合法的附条件的合同的是（）。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甲对乙说：“若你离婚，我就赠与你50万”</w:t>
        <w:br/>
        <w:br/>
      </w:r>
      <w:r>
        <w:rPr>
          <w:sz w:val="16"/>
        </w:rPr>
        <w:t>B.</w:t>
        <w:t xml:space="preserve">    </w:t>
      </w:r>
      <w:r>
        <w:rPr>
          <w:sz w:val="16"/>
        </w:rPr>
        <w:t>甲对乙说：“若杭州下雨，我就把伞送给你”</w:t>
        <w:br/>
        <w:br/>
      </w:r>
      <w:r>
        <w:rPr>
          <w:sz w:val="16"/>
        </w:rPr>
        <w:t>C.</w:t>
        <w:t xml:space="preserve">    </w:t>
      </w:r>
      <w:r>
        <w:rPr>
          <w:sz w:val="16"/>
        </w:rPr>
        <w:t>甲对乙说：“若你当上美国总统，我就把家中的传家宝送给你”</w:t>
        <w:br/>
        <w:br/>
      </w:r>
      <w:r>
        <w:rPr>
          <w:sz w:val="16"/>
        </w:rPr>
        <w:t>D.</w:t>
        <w:t xml:space="preserve">    </w:t>
      </w:r>
      <w:r>
        <w:rPr>
          <w:sz w:val="16"/>
        </w:rPr>
        <w:t>中外合资经营企业各方在合同中约定：“本合同在主管部门的批准时生效”</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17周岁的甲是某歌星的狂热粉丝，为了获得与偶像的见面机会，其花费1000元在电商平台的某网店购买了十张专辑。该买卖合同因甲不具有相应的订立合同的能力而效力待定</w:t>
        <w:br/>
        <w:br/>
      </w:r>
      <w:r>
        <w:rPr>
          <w:sz w:val="16"/>
        </w:rPr>
        <w:t>B.</w:t>
        <w:t xml:space="preserve">    </w:t>
      </w:r>
      <w:r>
        <w:rPr>
          <w:sz w:val="16"/>
        </w:rPr>
        <w:t>专门从事皮鞋生产的某公司，与某黄牛养殖场签订《投资协议》，该《投资协议》因超越该公司的经营范围而无效</w:t>
        <w:br/>
        <w:br/>
      </w:r>
      <w:r>
        <w:rPr>
          <w:sz w:val="16"/>
        </w:rPr>
        <w:t>C.</w:t>
        <w:t xml:space="preserve">    </w:t>
      </w:r>
      <w:r>
        <w:rPr>
          <w:sz w:val="16"/>
        </w:rPr>
        <w:t>甲与某房地产开发公司签订《商品房预售合同》，该合同未办理备案登记，后双方产生纠纷。《城市房地产管理法》第45条第2款规定：“商品房预售人应当按照国家有关规定将预售合同报县级以上人民政府房产管理部门和土地管理部门登记备案。”甲可以据此主张《商品房预售合同》无效</w:t>
        <w:br/>
        <w:br/>
      </w:r>
      <w:r>
        <w:rPr>
          <w:sz w:val="16"/>
        </w:rPr>
        <w:t>D.</w:t>
        <w:t xml:space="preserve">    </w:t>
      </w:r>
      <w:r>
        <w:rPr>
          <w:sz w:val="16"/>
        </w:rPr>
        <w:t>甲与乙离婚时约定“若甲于1年内结婚，赔偿乙100万元。”该约定无效</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下列选项中，成立重大误解的是（）。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甲欲在某团购平台订购某酒店666号房间，错填成669号，酒店为其预留669号房间，其办理入住后发现订错了房间</w:t>
        <w:br/>
        <w:br/>
      </w:r>
      <w:r>
        <w:rPr>
          <w:sz w:val="16"/>
        </w:rPr>
        <w:t>B.</w:t>
        <w:t xml:space="preserve">    </w:t>
      </w:r>
      <w:r>
        <w:rPr>
          <w:sz w:val="16"/>
        </w:rPr>
        <w:t>甲在某知名古玩市场淘宝，见乙的摊位只有一个青瓷器，标价2000元。甲上前询问，乙表示自己也不知道该瓷器的年份与价值，只是看着像古董。甲根据自己多年的淘宝经验断定，该瓷器必定是南宋时期的龙泉白胎厚釉青瓷，遂买下。后经鉴定发现该瓷器为赝品</w:t>
        <w:br/>
        <w:br/>
      </w:r>
      <w:r>
        <w:rPr>
          <w:sz w:val="16"/>
        </w:rPr>
        <w:t>C.</w:t>
        <w:t xml:space="preserve">    </w:t>
      </w:r>
      <w:r>
        <w:rPr>
          <w:sz w:val="16"/>
        </w:rPr>
        <w:t>甲到乙家中做客，一直把玩乙家中的一块奇石，乙上次向甲借了5000元，该奇石市场价恰好也是5000元左右。乙欲以奇石清偿债务（代物清偿），说道：“感谢您上次为我慷慨解囊，这石头您喜欢就送您啦！用于偿还上次的5000元”甲未听到最后一句话，以为奇石是送自己的，于是欣然接受。后甲催促乙偿还债务，乙表示自己已经以奇石还债</w:t>
        <w:br/>
        <w:br/>
      </w:r>
      <w:r>
        <w:rPr>
          <w:sz w:val="16"/>
        </w:rPr>
        <w:t>D.</w:t>
        <w:t xml:space="preserve">    </w:t>
      </w:r>
      <w:r>
        <w:rPr>
          <w:sz w:val="16"/>
        </w:rPr>
        <w:t>甲与乙热恋，甲认为水到渠成，于是到商场购买价值50000元的钻戒。后甲求婚被拒，乙表示自己并不打算结婚，甲才知道自己误会了乙的意思，欲以此为由将钻戒退货</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限制行为能力人不能订立下列哪种合同（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购买书本</w:t>
        <w:br/>
        <w:br/>
      </w:r>
      <w:r>
        <w:rPr>
          <w:sz w:val="16"/>
        </w:rPr>
        <w:t>B.</w:t>
        <w:t xml:space="preserve">    </w:t>
      </w:r>
      <w:r>
        <w:rPr>
          <w:sz w:val="16"/>
        </w:rPr>
        <w:t>乘坐地铁</w:t>
        <w:br/>
        <w:br/>
      </w:r>
      <w:r>
        <w:rPr>
          <w:sz w:val="16"/>
        </w:rPr>
        <w:t>C.</w:t>
        <w:t xml:space="preserve">    </w:t>
      </w:r>
      <w:r>
        <w:rPr>
          <w:sz w:val="16"/>
        </w:rPr>
        <w:t>购买文具</w:t>
        <w:br/>
        <w:br/>
      </w:r>
      <w:r>
        <w:rPr>
          <w:sz w:val="16"/>
        </w:rPr>
        <w:t>D.</w:t>
        <w:t xml:space="preserve">    </w:t>
      </w:r>
      <w:r>
        <w:rPr>
          <w:sz w:val="16"/>
        </w:rPr>
        <w:t>购买房屋</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关于可撤销合同的撤销权，下列说法正确的是（）。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撤销权的行使期间均为自知道或者应当知道撤销事由之日起一年</w:t>
        <w:br/>
        <w:br/>
      </w:r>
      <w:r>
        <w:rPr>
          <w:sz w:val="16"/>
        </w:rPr>
        <w:t>B.</w:t>
        <w:t xml:space="preserve">    </w:t>
      </w:r>
      <w:r>
        <w:rPr>
          <w:sz w:val="16"/>
        </w:rPr>
        <w:t>撤销权是一种法定的权利，因此享有撤销权的当事人不能放弃</w:t>
        <w:br/>
        <w:br/>
      </w:r>
      <w:r>
        <w:rPr>
          <w:sz w:val="16"/>
        </w:rPr>
        <w:t>C.</w:t>
        <w:t xml:space="preserve">    </w:t>
      </w:r>
      <w:r>
        <w:rPr>
          <w:sz w:val="16"/>
        </w:rPr>
        <w:t>自合同成立起五年内没有行使撤销权的，撤销权消灭</w:t>
        <w:br/>
        <w:br/>
      </w:r>
      <w:r>
        <w:rPr>
          <w:sz w:val="16"/>
        </w:rPr>
        <w:t>D.</w:t>
        <w:t xml:space="preserve">    </w:t>
      </w:r>
      <w:r>
        <w:rPr>
          <w:sz w:val="16"/>
        </w:rPr>
        <w:t>撤销权的行使期间均自撤销权人知道或者应当知道撤销事由之日起开始计算</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合同无效和被撤销的，（）。</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无效合同自成立时就是无效的，被撤销的合同自其被撤销之日起无效</w:t>
        <w:br/>
        <w:br/>
      </w:r>
      <w:r>
        <w:rPr>
          <w:sz w:val="16"/>
        </w:rPr>
        <w:t>B.</w:t>
        <w:t xml:space="preserve">    </w:t>
      </w:r>
      <w:r>
        <w:rPr>
          <w:sz w:val="16"/>
        </w:rPr>
        <w:t>民事法律行为有可能部分无效</w:t>
        <w:br/>
        <w:br/>
      </w:r>
      <w:r>
        <w:rPr>
          <w:sz w:val="16"/>
        </w:rPr>
        <w:t>C.</w:t>
        <w:t xml:space="preserve">    </w:t>
      </w:r>
      <w:r>
        <w:rPr>
          <w:sz w:val="16"/>
        </w:rPr>
        <w:t>当事人在合同中约定的仲裁条款当然无效</w:t>
        <w:br/>
        <w:br/>
      </w:r>
      <w:r>
        <w:rPr>
          <w:sz w:val="16"/>
        </w:rPr>
        <w:t>D.</w:t>
        <w:t xml:space="preserve">    </w:t>
      </w:r>
      <w:r>
        <w:rPr>
          <w:sz w:val="16"/>
        </w:rPr>
        <w:t>行为人因该行为取得的财产，负有绝对的返还义务</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合同无效后，合同中解决争议的条款（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也随之无效</w:t>
        <w:br/>
        <w:br/>
      </w:r>
      <w:r>
        <w:rPr>
          <w:sz w:val="16"/>
        </w:rPr>
        <w:t>B.</w:t>
        <w:t xml:space="preserve">    </w:t>
      </w:r>
      <w:r>
        <w:rPr>
          <w:sz w:val="16"/>
        </w:rPr>
        <w:t>有效</w:t>
        <w:br/>
        <w:br/>
      </w:r>
      <w:r>
        <w:rPr>
          <w:sz w:val="16"/>
        </w:rPr>
        <w:t>C.</w:t>
        <w:t xml:space="preserve">    </w:t>
      </w:r>
      <w:r>
        <w:rPr>
          <w:sz w:val="16"/>
        </w:rPr>
        <w:t>视具体情况而定</w:t>
        <w:br/>
        <w:br/>
      </w:r>
      <w:r>
        <w:rPr>
          <w:sz w:val="16"/>
        </w:rPr>
        <w:t>D.</w:t>
        <w:t xml:space="preserve">    </w:t>
      </w:r>
      <w:r>
        <w:rPr>
          <w:sz w:val="16"/>
        </w:rPr>
        <w:t>依当事人约定</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关于合同的无效，下列说法不正确的是（）。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合同无效以合同成立为前提</w:t>
        <w:br/>
        <w:br/>
      </w:r>
      <w:r>
        <w:rPr>
          <w:sz w:val="16"/>
        </w:rPr>
        <w:t>B.</w:t>
        <w:t xml:space="preserve">    </w:t>
      </w:r>
      <w:r>
        <w:rPr>
          <w:sz w:val="16"/>
        </w:rPr>
        <w:t>对无效的合同，法律实行主动干预，法院、仲裁机构不待当事人请求即可主动依职权审查并确认合同无效</w:t>
        <w:br/>
        <w:br/>
      </w:r>
      <w:r>
        <w:rPr>
          <w:sz w:val="16"/>
        </w:rPr>
        <w:t>C.</w:t>
        <w:t xml:space="preserve">    </w:t>
      </w:r>
      <w:r>
        <w:rPr>
          <w:sz w:val="16"/>
        </w:rPr>
        <w:t>需要当事人在一定期间内主张</w:t>
        <w:br/>
        <w:br/>
      </w:r>
      <w:r>
        <w:rPr>
          <w:sz w:val="16"/>
        </w:rPr>
        <w:t>D.</w:t>
        <w:t xml:space="preserve">    </w:t>
      </w:r>
      <w:r>
        <w:rPr>
          <w:sz w:val="16"/>
        </w:rPr>
        <w:t>任何利害关系人都可以主张行为无效</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关于效力未定的合同，下列说法不正确的是（）。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效力未定的合同的效力处于悬而未决的状态</w:t>
        <w:br/>
        <w:br/>
      </w:r>
      <w:r>
        <w:rPr>
          <w:sz w:val="16"/>
        </w:rPr>
        <w:t>B.</w:t>
        <w:t xml:space="preserve">    </w:t>
      </w:r>
      <w:r>
        <w:rPr>
          <w:sz w:val="16"/>
        </w:rPr>
        <w:t>限制行为能力人所订立的与其年龄、智力、精神状况相适应的合同，效力未定</w:t>
        <w:br/>
        <w:br/>
      </w:r>
      <w:r>
        <w:rPr>
          <w:sz w:val="16"/>
        </w:rPr>
        <w:t>C.</w:t>
        <w:t xml:space="preserve">    </w:t>
      </w:r>
      <w:r>
        <w:rPr>
          <w:sz w:val="16"/>
        </w:rPr>
        <w:t>导致合同效力未定的原因主要是合同主体资格的欠缺</w:t>
        <w:br/>
        <w:br/>
      </w:r>
      <w:r>
        <w:rPr>
          <w:sz w:val="16"/>
        </w:rPr>
        <w:t>D.</w:t>
        <w:t xml:space="preserve">    </w:t>
      </w:r>
      <w:r>
        <w:rPr>
          <w:sz w:val="16"/>
        </w:rPr>
        <w:t>效力未定的合同最终的效力状态，由当事人行使选择权而决定</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下列情形中，甲对乙不构成胁迫的是（）。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甲对乙说：“不把车借给我，我就砸了你的车”</w:t>
        <w:br/>
        <w:br/>
      </w:r>
      <w:r>
        <w:rPr>
          <w:sz w:val="16"/>
        </w:rPr>
        <w:t>B.</w:t>
        <w:t xml:space="preserve">    </w:t>
      </w:r>
      <w:r>
        <w:rPr>
          <w:sz w:val="16"/>
        </w:rPr>
        <w:t>甲对乙说：“不借钱给我赌博，我就跟警察说你上次犯的事”</w:t>
        <w:br/>
        <w:br/>
      </w:r>
      <w:r>
        <w:rPr>
          <w:sz w:val="16"/>
        </w:rPr>
        <w:t>C.</w:t>
        <w:t xml:space="preserve">    </w:t>
      </w:r>
      <w:r>
        <w:rPr>
          <w:sz w:val="16"/>
        </w:rPr>
        <w:t>甲对乙说：“不借钱给我赌博，我就砸了你的车”</w:t>
        <w:br/>
        <w:br/>
      </w:r>
      <w:r>
        <w:rPr>
          <w:sz w:val="16"/>
        </w:rPr>
        <w:t>D.</w:t>
        <w:t xml:space="preserve">    </w:t>
      </w:r>
      <w:r>
        <w:rPr>
          <w:sz w:val="16"/>
        </w:rPr>
        <w:t>乙将甲认成自己的仇人丙，将甲打成重伤，甲对乙说：“不赔我10万，我就去报警”</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18.</w:t>
        <w:t xml:space="preserve">    </w:t>
      </w:r>
      <w:r>
        <w:rPr>
          <w:sz w:val="24"/>
        </w:rPr>
        <w:t>张某13岁，被称为天才小画家，并在美术馆举办个人画展，美术馆与其达成协议有偿展出该画，该协议（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无效</w:t>
        <w:br/>
        <w:br/>
      </w:r>
      <w:r>
        <w:rPr>
          <w:sz w:val="16"/>
        </w:rPr>
        <w:t>B.</w:t>
        <w:t xml:space="preserve">    </w:t>
      </w:r>
      <w:r>
        <w:rPr>
          <w:sz w:val="16"/>
        </w:rPr>
        <w:t>有效</w:t>
        <w:br/>
        <w:br/>
      </w:r>
      <w:r>
        <w:rPr>
          <w:sz w:val="16"/>
        </w:rPr>
        <w:t>C.</w:t>
        <w:t xml:space="preserve">    </w:t>
      </w:r>
      <w:r>
        <w:rPr>
          <w:sz w:val="16"/>
        </w:rPr>
        <w:t>可变更、可撤销</w:t>
        <w:br/>
        <w:br/>
      </w:r>
      <w:r>
        <w:rPr>
          <w:sz w:val="16"/>
        </w:rPr>
        <w:t>D.</w:t>
        <w:t xml:space="preserve">    </w:t>
      </w:r>
      <w:r>
        <w:rPr>
          <w:sz w:val="16"/>
        </w:rPr>
        <w:t>效力未定</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19.</w:t>
        <w:t xml:space="preserve">    </w:t>
      </w:r>
      <w:r>
        <w:rPr>
          <w:sz w:val="24"/>
        </w:rPr>
        <w:t>具有撤销权的当事人自知道或应知道撤销事由之日起一年内行使撤销权，一年的性质为</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诉讼时效</w:t>
        <w:br/>
        <w:br/>
      </w:r>
      <w:r>
        <w:rPr>
          <w:sz w:val="16"/>
        </w:rPr>
        <w:t>B.</w:t>
        <w:t xml:space="preserve">    </w:t>
      </w:r>
      <w:r>
        <w:rPr>
          <w:sz w:val="16"/>
        </w:rPr>
        <w:t>除斥期间</w:t>
        <w:br/>
        <w:br/>
      </w:r>
      <w:r>
        <w:rPr>
          <w:sz w:val="16"/>
        </w:rPr>
        <w:t>C.</w:t>
        <w:t xml:space="preserve">    </w:t>
      </w:r>
      <w:r>
        <w:rPr>
          <w:sz w:val="16"/>
        </w:rPr>
        <w:t>履行期间</w:t>
        <w:br/>
        <w:br/>
      </w:r>
      <w:r>
        <w:rPr>
          <w:sz w:val="16"/>
        </w:rPr>
        <w:t>D.</w:t>
        <w:t xml:space="preserve">    </w:t>
      </w:r>
      <w:r>
        <w:rPr>
          <w:sz w:val="16"/>
        </w:rPr>
        <w:t>以上都不是</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21.</w:t>
        <w:t xml:space="preserve">    </w:t>
      </w:r>
      <w:r>
        <w:rPr>
          <w:sz w:val="24"/>
        </w:rPr>
        <w:t xml:space="preserve">关于可撤销合同，下列说法正确的是（）。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可撤销合同的主要针对的是当事人意思表示不真实的情形</w:t>
        <w:br/>
        <w:br/>
      </w:r>
      <w:r>
        <w:rPr>
          <w:sz w:val="16"/>
        </w:rPr>
        <w:t>B.</w:t>
        <w:t xml:space="preserve">    </w:t>
      </w:r>
      <w:r>
        <w:rPr>
          <w:sz w:val="16"/>
        </w:rPr>
        <w:t>法律对可撤销合同并不像对无效的合同那样进行主动地干预</w:t>
        <w:br/>
        <w:br/>
      </w:r>
      <w:r>
        <w:rPr>
          <w:sz w:val="16"/>
        </w:rPr>
        <w:t>C.</w:t>
        <w:t xml:space="preserve">    </w:t>
      </w:r>
      <w:r>
        <w:rPr>
          <w:sz w:val="16"/>
        </w:rPr>
        <w:t>可撤销合同在撤销之前处于效力待定的状态</w:t>
        <w:br/>
        <w:br/>
      </w:r>
      <w:r>
        <w:rPr>
          <w:sz w:val="16"/>
        </w:rPr>
        <w:t>D.</w:t>
        <w:t xml:space="preserve">    </w:t>
      </w:r>
      <w:r>
        <w:rPr>
          <w:sz w:val="16"/>
        </w:rPr>
        <w:t>可撤销合同最终的效力，由当事人通过行使撤销权的方式自行决定</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合同的一般法律约束力主要表现为（）。</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当事人不得擅自变更或者解除合同</w:t>
        <w:br/>
        <w:br/>
      </w:r>
      <w:r>
        <w:rPr>
          <w:sz w:val="16"/>
        </w:rPr>
        <w:t>B.</w:t>
        <w:t xml:space="preserve">    </w:t>
      </w:r>
      <w:r>
        <w:rPr>
          <w:sz w:val="16"/>
        </w:rPr>
        <w:t>当事人应按合同约定履行相应的义务</w:t>
        <w:br/>
        <w:br/>
      </w:r>
      <w:r>
        <w:rPr>
          <w:sz w:val="16"/>
        </w:rPr>
        <w:t>C.</w:t>
        <w:t xml:space="preserve">    </w:t>
      </w:r>
      <w:r>
        <w:rPr>
          <w:sz w:val="16"/>
        </w:rPr>
        <w:t>当事人应依法或依诚信原则履行一定的合同外义务</w:t>
        <w:br/>
        <w:br/>
      </w:r>
      <w:r>
        <w:rPr>
          <w:sz w:val="16"/>
        </w:rPr>
        <w:t>D.</w:t>
        <w:t xml:space="preserve">    </w:t>
      </w:r>
      <w:r>
        <w:rPr>
          <w:sz w:val="16"/>
        </w:rPr>
        <w:t>不得恶意影响附条件法律行为的条件成就或不成就，不得损害附期限法律行为的期限利益</w:t>
        <w:br/>
      </w:r>
      <w:r>
        <w:rPr>
          <w:sz w:val="16"/>
        </w:rPr>
        <w:t xml:space="preserve"> </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下列情形需要政府主管机关的批准作为法定生效要件的有（）。</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商业银行法规定购买商业银行5%以上股权</w:t>
        <w:br/>
        <w:br/>
      </w:r>
      <w:r>
        <w:rPr>
          <w:sz w:val="16"/>
        </w:rPr>
        <w:t>B.</w:t>
        <w:t xml:space="preserve">    </w:t>
      </w:r>
      <w:r>
        <w:rPr>
          <w:sz w:val="16"/>
        </w:rPr>
        <w:t>涉及投资项目的合同</w:t>
        <w:br/>
        <w:br/>
      </w:r>
      <w:r>
        <w:rPr>
          <w:sz w:val="16"/>
        </w:rPr>
        <w:t>C.</w:t>
        <w:t xml:space="preserve">    </w:t>
      </w:r>
      <w:r>
        <w:rPr>
          <w:sz w:val="16"/>
        </w:rPr>
        <w:t>涉及国有资产转让、交易的合同</w:t>
        <w:br/>
        <w:br/>
      </w:r>
      <w:r>
        <w:rPr>
          <w:sz w:val="16"/>
        </w:rPr>
        <w:t>D.</w:t>
        <w:t xml:space="preserve">    </w:t>
      </w:r>
      <w:r>
        <w:rPr>
          <w:sz w:val="16"/>
        </w:rPr>
        <w:t>涉及采矿权等矿产资源方面的合同</w:t>
        <w:br/>
        <w:br/>
        <w:br/>
      </w:r>
      <w:r>
        <w:rPr>
          <w:sz w:val="16"/>
        </w:rPr>
        <w:t>正确答案</w:t>
      </w:r>
      <w:r>
        <w:rPr>
          <w:sz w:val="16"/>
        </w:rPr>
        <w:t>：A C</w:t>
        <w:br/>
      </w:r>
      <w:r>
        <w:rPr>
          <w:sz w:val="16"/>
        </w:rPr>
        <w:t>答案解释</w:t>
      </w:r>
      <w:r>
        <w:rPr>
          <w:sz w:val="16"/>
        </w:rPr>
        <w:t>：暂无</w:t>
      </w:r>
    </w:p>
    <w:p>
      <w:pPr>
        <w:spacing w:line="240" w:lineRule="auto" w:before="400" w:after="0"/>
        <w:jc w:val="left"/>
      </w:pPr>
      <w:r/>
      <w:r>
        <w:rPr>
          <w:sz w:val="24"/>
        </w:rPr>
      </w:r>
      <w:r>
        <w:rPr>
          <w:sz w:val="24"/>
        </w:rPr>
        <w:t>24.</w:t>
        <w:t xml:space="preserve">    </w:t>
      </w:r>
      <w:r>
        <w:rPr>
          <w:sz w:val="24"/>
        </w:rPr>
        <w:t>附期限的合同中的期限，必须具备的要件是（）。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是当事人约定的而不是由法律直接规定的</w:t>
        <w:br/>
        <w:br/>
      </w:r>
      <w:r>
        <w:rPr>
          <w:sz w:val="16"/>
        </w:rPr>
        <w:t>B.</w:t>
        <w:t xml:space="preserve">    </w:t>
      </w:r>
      <w:r>
        <w:rPr>
          <w:sz w:val="16"/>
        </w:rPr>
        <w:t>将来的事实</w:t>
        <w:br/>
        <w:br/>
      </w:r>
      <w:r>
        <w:rPr>
          <w:sz w:val="16"/>
        </w:rPr>
        <w:t>C.</w:t>
        <w:t xml:space="preserve">    </w:t>
      </w:r>
      <w:r>
        <w:rPr>
          <w:sz w:val="16"/>
        </w:rPr>
        <w:t>期限的将来发生的事实必须是合法的</w:t>
        <w:br/>
        <w:br/>
      </w:r>
      <w:r>
        <w:rPr>
          <w:sz w:val="16"/>
        </w:rPr>
        <w:t>D.</w:t>
        <w:t xml:space="preserve">    </w:t>
      </w:r>
      <w:r>
        <w:rPr>
          <w:sz w:val="16"/>
        </w:rPr>
        <w:t>确定要到来的事实</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关于意思表示真实，下列说法错误的是（）。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判断意思表示是否真实，仅以行为人表示于外部的意思为根据即可</w:t>
        <w:br/>
        <w:br/>
      </w:r>
      <w:r>
        <w:rPr>
          <w:sz w:val="16"/>
        </w:rPr>
        <w:t>B.</w:t>
        <w:t xml:space="preserve">    </w:t>
      </w:r>
      <w:r>
        <w:rPr>
          <w:sz w:val="16"/>
        </w:rPr>
        <w:t>意思表示不真实，包括真意保留、欺诈、胁迫等情形</w:t>
        <w:br/>
        <w:br/>
      </w:r>
      <w:r>
        <w:rPr>
          <w:sz w:val="16"/>
        </w:rPr>
        <w:t>C.</w:t>
        <w:t xml:space="preserve">    </w:t>
      </w:r>
      <w:r>
        <w:rPr>
          <w:sz w:val="16"/>
        </w:rPr>
        <w:t>意思表示不自由，系因外力干涉导致</w:t>
        <w:br/>
        <w:br/>
      </w:r>
      <w:r>
        <w:rPr>
          <w:sz w:val="16"/>
        </w:rPr>
        <w:t>D.</w:t>
        <w:t xml:space="preserve">    </w:t>
      </w:r>
      <w:r>
        <w:rPr>
          <w:sz w:val="16"/>
        </w:rPr>
        <w:t>意思表示不真实会导致合同无效的后果</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关于附条件和附期限的合同，下列说法不正确的是（）。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附条件的生效条件不成就时，该合同无效</w:t>
        <w:br/>
        <w:br/>
      </w:r>
      <w:r>
        <w:rPr>
          <w:sz w:val="16"/>
        </w:rPr>
        <w:t>B.</w:t>
        <w:t xml:space="preserve">    </w:t>
      </w:r>
      <w:r>
        <w:rPr>
          <w:sz w:val="16"/>
        </w:rPr>
        <w:t>甲与乙约定：“下一次出现流星之时，我就把我的那辆卡尔本茨牌汽车送给你”，此约定属于附生效条件的合同</w:t>
        <w:br/>
        <w:br/>
      </w:r>
      <w:r>
        <w:rPr>
          <w:sz w:val="16"/>
        </w:rPr>
        <w:t>C.</w:t>
        <w:t xml:space="preserve">    </w:t>
      </w:r>
      <w:r>
        <w:rPr>
          <w:sz w:val="16"/>
        </w:rPr>
        <w:t>B中，流星出现后，乙找甲时发现该车已被甲故意毁坏，该合同最终不生效</w:t>
        <w:br/>
        <w:br/>
      </w:r>
      <w:r>
        <w:rPr>
          <w:sz w:val="16"/>
        </w:rPr>
        <w:t>D.</w:t>
        <w:t xml:space="preserve">    </w:t>
      </w:r>
      <w:r>
        <w:rPr>
          <w:sz w:val="16"/>
        </w:rPr>
        <w:t>在条件成就前当事人对于所约定的条件是否成就，只能听任其自然发展</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下列选项说法正确的是（）。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甲与乙订立《房屋租赁合同》，违反当地的《X市房屋租赁管理条例》，无效</w:t>
        <w:br/>
        <w:br/>
      </w:r>
      <w:r>
        <w:rPr>
          <w:sz w:val="16"/>
        </w:rPr>
        <w:t>B.</w:t>
        <w:t xml:space="preserve">    </w:t>
      </w:r>
      <w:r>
        <w:rPr>
          <w:sz w:val="16"/>
        </w:rPr>
        <w:t>甲乙双方为了在办理房屋过户登记时避税，将实际成交价为100万元的房屋买卖合同价格写为60万元，无效</w:t>
        <w:br/>
        <w:br/>
      </w:r>
      <w:r>
        <w:rPr>
          <w:sz w:val="16"/>
        </w:rPr>
        <w:t>C.</w:t>
        <w:t xml:space="preserve">    </w:t>
      </w:r>
      <w:r>
        <w:rPr>
          <w:sz w:val="16"/>
        </w:rPr>
        <w:t>甲将乙让自己帮忙保管的电脑出售给丙，订立《转让协议》，无效</w:t>
        <w:br/>
        <w:br/>
      </w:r>
      <w:r>
        <w:rPr>
          <w:sz w:val="16"/>
        </w:rPr>
        <w:t>D.</w:t>
        <w:t xml:space="preserve">    </w:t>
      </w:r>
      <w:r>
        <w:rPr>
          <w:sz w:val="16"/>
        </w:rPr>
        <w:t>侵害优先购买权的买卖合同有效</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关于显失公平，下列说法不正确的是（）。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赠与合同可能发生显失公平的问题</w:t>
        <w:br/>
        <w:br/>
      </w:r>
      <w:r>
        <w:rPr>
          <w:sz w:val="16"/>
        </w:rPr>
        <w:t>B.</w:t>
        <w:t xml:space="preserve">    </w:t>
      </w:r>
      <w:r>
        <w:rPr>
          <w:sz w:val="16"/>
        </w:rPr>
        <w:t>甲一向乐善好施，不计得失，其朋友乙十年未摇中号，因工作需要用车，甲对乙提出：“我有的那辆车闲着也是闲着，不如就让给你！价钱你看着给就行！”乙欣然同意，最后只向甲付款10万元（该车市价40万）。由于双方权利义务明显不对等，该买卖合同显失公平</w:t>
        <w:br/>
        <w:br/>
      </w:r>
      <w:r>
        <w:rPr>
          <w:sz w:val="16"/>
        </w:rPr>
        <w:t>C.</w:t>
        <w:t xml:space="preserve">    </w:t>
      </w:r>
      <w:r>
        <w:rPr>
          <w:sz w:val="16"/>
        </w:rPr>
        <w:t>甲为自己投保意外伤害险，当保险人给付保险金高于保费时，属于显失公平</w:t>
        <w:br/>
        <w:br/>
      </w:r>
      <w:r>
        <w:rPr>
          <w:sz w:val="16"/>
        </w:rPr>
        <w:t>D.</w:t>
        <w:t xml:space="preserve">    </w:t>
      </w:r>
      <w:r>
        <w:rPr>
          <w:sz w:val="16"/>
        </w:rPr>
        <w:t>甲欲进城谋个好生计，为寻求生意启动资金将位于郊区的房屋以100万元的卖给乙，甲与乙签订《房屋买卖合同》。尚未履行之时，该房屋因修建铁路而被征收，拆迁补偿款项高达500万元，甲可以以重大误解为由请求撤销该合同</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29.</w:t>
        <w:t xml:space="preserve">    </w:t>
      </w:r>
      <w:r>
        <w:rPr>
          <w:sz w:val="24"/>
        </w:rPr>
        <w:t>关于可撤销合同的撤销权，下列说法不正确的是（）。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当事人可以单独将撤销权转让给第三人行使</w:t>
        <w:br/>
        <w:br/>
      </w:r>
      <w:r>
        <w:rPr>
          <w:sz w:val="16"/>
        </w:rPr>
        <w:t>B.</w:t>
        <w:t xml:space="preserve">    </w:t>
      </w:r>
      <w:r>
        <w:rPr>
          <w:sz w:val="16"/>
        </w:rPr>
        <w:t>撤销权除斥期间届满，对方得以此为由主张抗辩</w:t>
        <w:br/>
        <w:br/>
      </w:r>
      <w:r>
        <w:rPr>
          <w:sz w:val="16"/>
        </w:rPr>
        <w:t>C.</w:t>
        <w:t xml:space="preserve">    </w:t>
      </w:r>
      <w:r>
        <w:rPr>
          <w:sz w:val="16"/>
        </w:rPr>
        <w:t>撤销权仅可能由当事人中的一方享有</w:t>
        <w:br/>
        <w:br/>
      </w:r>
      <w:r>
        <w:rPr>
          <w:sz w:val="16"/>
        </w:rPr>
        <w:t>D.</w:t>
        <w:t xml:space="preserve">    </w:t>
      </w:r>
      <w:r>
        <w:rPr>
          <w:sz w:val="16"/>
        </w:rPr>
        <w:t>撤销权可以以诉讼外通知的方式行使</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30.</w:t>
        <w:t xml:space="preserve">    </w:t>
      </w:r>
      <w:r>
        <w:rPr>
          <w:sz w:val="24"/>
        </w:rPr>
        <w:t>合同无效和撤销的，（）。</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不能请求违约方承担违约责任</w:t>
        <w:br/>
        <w:br/>
      </w:r>
      <w:r>
        <w:rPr>
          <w:sz w:val="16"/>
        </w:rPr>
        <w:t>B.</w:t>
        <w:t xml:space="preserve">    </w:t>
      </w:r>
      <w:r>
        <w:rPr>
          <w:sz w:val="16"/>
        </w:rPr>
        <w:t>可能产生缔约过失责任</w:t>
        <w:br/>
        <w:br/>
      </w:r>
      <w:r>
        <w:rPr>
          <w:sz w:val="16"/>
        </w:rPr>
        <w:t>C.</w:t>
        <w:t xml:space="preserve">    </w:t>
      </w:r>
      <w:r>
        <w:rPr>
          <w:sz w:val="16"/>
        </w:rPr>
        <w:t>具有溯及力</w:t>
        <w:br/>
        <w:br/>
      </w:r>
      <w:r>
        <w:rPr>
          <w:sz w:val="16"/>
        </w:rPr>
        <w:t>D.</w:t>
        <w:t xml:space="preserve">    </w:t>
      </w:r>
      <w:r>
        <w:rPr>
          <w:sz w:val="16"/>
        </w:rPr>
        <w:t>行为人因该行为取得的财产，应当予以返还，返还财产的性质属于“不当得利返还请求权”</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31.</w:t>
        <w:t xml:space="preserve">    </w:t>
      </w:r>
      <w:r>
        <w:rPr>
          <w:sz w:val="24"/>
        </w:rPr>
        <w:t>14岁的甲，独自来到乙手机店用自己的压岁钱以8000元的价格购买了一台智能手机。对此，下列选项不正确的是（）。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若甲的父母离异（甲由其母亲抚养），其父得知此事后对甲表示：“儿子！我同意你买手机，这都是你应得的！”不能产生追认的效果</w:t>
        <w:br/>
        <w:br/>
      </w:r>
      <w:r>
        <w:rPr>
          <w:sz w:val="16"/>
        </w:rPr>
        <w:t>B.</w:t>
        <w:t xml:space="preserve">    </w:t>
      </w:r>
      <w:r>
        <w:rPr>
          <w:sz w:val="16"/>
        </w:rPr>
        <w:t>若甲的父母得知后，对甲表示：“儿子！我同意你买手机，这都是你应得的！”。若乙合同时知道甲系限制民事行为能力人，则其不享有催告的权利</w:t>
        <w:br/>
        <w:br/>
      </w:r>
      <w:r>
        <w:rPr>
          <w:sz w:val="16"/>
        </w:rPr>
        <w:t>C.</w:t>
        <w:t xml:space="preserve">    </w:t>
      </w:r>
      <w:r>
        <w:rPr>
          <w:sz w:val="16"/>
        </w:rPr>
        <w:t>若B项，乙催告后，甲的父母自收到催告通知未置可否，30日后合同转化为自始有效</w:t>
        <w:br/>
        <w:br/>
      </w:r>
      <w:r>
        <w:rPr>
          <w:sz w:val="16"/>
        </w:rPr>
        <w:t>D.</w:t>
        <w:t xml:space="preserve">    </w:t>
      </w:r>
      <w:r>
        <w:rPr>
          <w:sz w:val="16"/>
        </w:rPr>
        <w:t>若乙在订立合同时知道甲系限制民事行为能力人，则其不享有撤销合同的权利</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32.</w:t>
        <w:t xml:space="preserve">    </w:t>
      </w:r>
      <w:r>
        <w:rPr>
          <w:sz w:val="24"/>
        </w:rPr>
        <w:t>下列合同中不属于效力未定的合同的是（）。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甲对乙表示：“若你考上大学，我就将电脑送给你”</w:t>
        <w:br/>
        <w:br/>
      </w:r>
      <w:r>
        <w:rPr>
          <w:sz w:val="16"/>
        </w:rPr>
        <w:t>B.</w:t>
        <w:t xml:space="preserve">    </w:t>
      </w:r>
      <w:r>
        <w:rPr>
          <w:sz w:val="16"/>
        </w:rPr>
        <w:t>甲伪造A公司印章，未经授权擅自以A公司的名义与不知情的B公司订立货物买卖合同</w:t>
        <w:br/>
        <w:br/>
      </w:r>
      <w:r>
        <w:rPr>
          <w:sz w:val="16"/>
        </w:rPr>
        <w:t>C.</w:t>
        <w:t xml:space="preserve">    </w:t>
      </w:r>
      <w:r>
        <w:rPr>
          <w:sz w:val="16"/>
        </w:rPr>
        <w:t>13岁的甲以压岁钱购买一台8000元的电脑</w:t>
        <w:br/>
        <w:br/>
      </w:r>
      <w:r>
        <w:rPr>
          <w:sz w:val="16"/>
        </w:rPr>
        <w:t>D.</w:t>
        <w:t xml:space="preserve">    </w:t>
      </w:r>
      <w:r>
        <w:rPr>
          <w:sz w:val="16"/>
        </w:rPr>
        <w:t>甲将房屋出售给乙的时候，乙向甲支付价款1000万元，为少缴纳税款，合同中载明的价格为600万元，并以此申报缴税</w:t>
        <w:br/>
        <w:br/>
        <w:br/>
      </w:r>
      <w:r>
        <w:rPr>
          <w:sz w:val="16"/>
        </w:rPr>
        <w:t>正确答案</w:t>
      </w:r>
      <w:r>
        <w:rPr>
          <w:sz w:val="16"/>
        </w:rPr>
        <w:t>：A D</w:t>
        <w:br/>
      </w:r>
      <w:r>
        <w:rPr>
          <w:sz w:val="16"/>
        </w:rPr>
        <w:t>答案解释</w:t>
      </w:r>
      <w:r>
        <w:rPr>
          <w:sz w:val="16"/>
        </w:rPr>
        <w:t>：暂无</w:t>
      </w:r>
    </w:p>
    <w:p>
      <w:pPr>
        <w:spacing w:line="240" w:lineRule="auto" w:before="400" w:after="0"/>
        <w:jc w:val="left"/>
      </w:pPr>
      <w:r/>
      <w:r>
        <w:rPr>
          <w:sz w:val="24"/>
        </w:rPr>
      </w:r>
      <w:r>
        <w:rPr>
          <w:sz w:val="24"/>
        </w:rPr>
        <w:t>33.</w:t>
        <w:t xml:space="preserve">    </w:t>
      </w:r>
      <w:r>
        <w:rPr>
          <w:sz w:val="24"/>
        </w:rPr>
        <w:t>成功人士甲向乙手表公司订制一只价值5万元的手表。该公司开出承诺：“（1）手表为纯金表；（2）镶有南非天然钻石。”后经证实，该纪念表为镀金表；南非钻石为人造钻石，每粒价格为1元。手表成本约1000元。为此，购买者与该手表厂发生纠纷。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按可撤销合同处理，理由为欺诈</w:t>
        <w:br/>
        <w:br/>
      </w:r>
      <w:r>
        <w:rPr>
          <w:sz w:val="16"/>
        </w:rPr>
        <w:t>B.</w:t>
        <w:t xml:space="preserve">    </w:t>
      </w:r>
      <w:r>
        <w:rPr>
          <w:sz w:val="16"/>
        </w:rPr>
        <w:t>按可撤销合同处理，理由为重大误解</w:t>
        <w:br/>
        <w:br/>
      </w:r>
      <w:r>
        <w:rPr>
          <w:sz w:val="16"/>
        </w:rPr>
        <w:t>C.</w:t>
        <w:t xml:space="preserve">    </w:t>
      </w:r>
      <w:r>
        <w:rPr>
          <w:sz w:val="16"/>
        </w:rPr>
        <w:t>合同撤销后，购买者无须返还购买的手表</w:t>
        <w:br/>
        <w:br/>
      </w:r>
      <w:r>
        <w:rPr>
          <w:sz w:val="16"/>
        </w:rPr>
        <w:t>D.</w:t>
        <w:t xml:space="preserve">    </w:t>
      </w:r>
      <w:r>
        <w:rPr>
          <w:sz w:val="16"/>
        </w:rPr>
        <w:t>合同撤销后，甲仍可以主张该公司承担违约责任</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r>
      <w:r>
        <w:rPr>
          <w:sz w:val="24"/>
        </w:rPr>
        <w:t>34.</w:t>
        <w:t xml:space="preserve">    </w:t>
      </w:r>
      <w:r>
        <w:rPr>
          <w:sz w:val="24"/>
        </w:rPr>
        <w:t>刘某为某农工商公司的采购员，其工作内容为公司采购各种农产品。某日，刘某持该公司出具的采购农副产品的介绍信，表明自己采购员的身份后，与某供销社签订了一份购买100吨大米的购销合同。某供销社按照合同规定的日期发货后，被某农工商公司拒收，理由是只让刘某出外购买水产品，没让其采购大米。供销社认为，其并不知道这一情况，该公司不得以此为由抗辩。关于刘某的行为，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超越代理权限，合同效力未定</w:t>
        <w:br/>
        <w:br/>
      </w:r>
      <w:r>
        <w:rPr>
          <w:sz w:val="16"/>
        </w:rPr>
        <w:t>B.</w:t>
        <w:t xml:space="preserve">    </w:t>
      </w:r>
      <w:r>
        <w:rPr>
          <w:sz w:val="16"/>
        </w:rPr>
        <w:t>属于职务代理行为，合同有效</w:t>
        <w:br/>
        <w:br/>
      </w:r>
      <w:r>
        <w:rPr>
          <w:sz w:val="16"/>
        </w:rPr>
        <w:t>C.</w:t>
        <w:t xml:space="preserve">    </w:t>
      </w:r>
      <w:r>
        <w:rPr>
          <w:sz w:val="16"/>
        </w:rPr>
        <w:t>需要该公司的追认</w:t>
        <w:br/>
        <w:br/>
      </w:r>
      <w:r>
        <w:rPr>
          <w:sz w:val="16"/>
        </w:rPr>
        <w:t>D.</w:t>
        <w:t xml:space="preserve">    </w:t>
      </w:r>
      <w:r>
        <w:rPr>
          <w:sz w:val="16"/>
        </w:rPr>
        <w:t>若刘某并未持有该公司的介绍信，合同仍然有效</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35.</w:t>
        <w:t xml:space="preserve">    </w:t>
      </w:r>
      <w:r>
        <w:rPr>
          <w:sz w:val="24"/>
        </w:rPr>
        <w:t>按照合同进行过程的正常状态进行效力分类，可分为（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合同有效</w:t>
        <w:br/>
        <w:br/>
      </w:r>
      <w:r>
        <w:rPr>
          <w:sz w:val="16"/>
        </w:rPr>
        <w:t>B.</w:t>
        <w:t xml:space="preserve">    </w:t>
      </w:r>
      <w:r>
        <w:rPr>
          <w:sz w:val="16"/>
        </w:rPr>
        <w:t>合同无效</w:t>
        <w:br/>
        <w:br/>
      </w:r>
      <w:r>
        <w:rPr>
          <w:sz w:val="16"/>
        </w:rPr>
        <w:t>C.</w:t>
        <w:t xml:space="preserve">    </w:t>
      </w:r>
      <w:r>
        <w:rPr>
          <w:sz w:val="16"/>
        </w:rPr>
        <w:t>合同效力未定</w:t>
        <w:br/>
        <w:br/>
      </w:r>
      <w:r>
        <w:rPr>
          <w:sz w:val="16"/>
        </w:rPr>
        <w:t>D.</w:t>
        <w:t xml:space="preserve">    </w:t>
      </w:r>
      <w:r>
        <w:rPr>
          <w:sz w:val="16"/>
        </w:rPr>
        <w:t>合同撤销</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36.</w:t>
        <w:t xml:space="preserve">    </w:t>
      </w:r>
      <w:r>
        <w:rPr>
          <w:sz w:val="24"/>
        </w:rPr>
        <w:t>下列哪些情形属于无效合同</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甲医院以国产假肢冒充进口假肢，高价卖给乙</w:t>
        <w:br/>
        <w:br/>
      </w:r>
      <w:r>
        <w:rPr>
          <w:sz w:val="16"/>
        </w:rPr>
        <w:t>B.</w:t>
        <w:t xml:space="preserve">    </w:t>
      </w:r>
      <w:r>
        <w:rPr>
          <w:sz w:val="16"/>
        </w:rPr>
        <w:t>甲乙双方为了在办理房屋过户登记时避税，将房屋买卖合同中的实际成交价100万元写为60万元</w:t>
        <w:br/>
        <w:br/>
      </w:r>
      <w:r>
        <w:rPr>
          <w:sz w:val="16"/>
        </w:rPr>
        <w:t>C.</w:t>
        <w:t xml:space="preserve">    </w:t>
      </w:r>
      <w:r>
        <w:rPr>
          <w:sz w:val="16"/>
        </w:rPr>
        <w:t>有妇之夫甲委托未婚女乙代孕，约定事成后甲补偿乙50万元</w:t>
        <w:br/>
        <w:br/>
      </w:r>
      <w:r>
        <w:rPr>
          <w:sz w:val="16"/>
        </w:rPr>
        <w:t>D.</w:t>
        <w:t xml:space="preserve">    </w:t>
      </w:r>
      <w:r>
        <w:rPr>
          <w:sz w:val="16"/>
        </w:rPr>
        <w:t>甲父患癌症急需用钱，乙趁机以低价收购甲收藏的一幅名画，甲无奈与乙签订了买卖合同</w:t>
        <w:br/>
        <w:br/>
        <w:br/>
      </w:r>
      <w:r>
        <w:rPr>
          <w:sz w:val="16"/>
        </w:rPr>
        <w:t>正确答案</w:t>
      </w:r>
      <w:r>
        <w:rPr>
          <w:sz w:val="16"/>
        </w:rPr>
        <w:t>：B C</w:t>
        <w:br/>
      </w:r>
      <w:r>
        <w:rPr>
          <w:sz w:val="16"/>
        </w:rPr>
        <w:t>答案解释</w:t>
      </w:r>
      <w:r>
        <w:rPr>
          <w:sz w:val="16"/>
        </w:rPr>
        <w:t>：暂无</w:t>
      </w:r>
    </w:p>
    <w:p>
      <w:pPr>
        <w:spacing w:line="240" w:lineRule="auto" w:before="400" w:after="0"/>
        <w:jc w:val="left"/>
      </w:pPr>
      <w:r/>
      <w:r>
        <w:rPr>
          <w:sz w:val="24"/>
        </w:rPr>
        <w:t xml:space="preserve">    </w:t>
      </w:r>
      <w:r>
        <w:rPr>
          <w:sz w:val="24"/>
        </w:rPr>
        <w:t>三、案例分析题（多选）</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38.</w:t>
        <w:t xml:space="preserve">    </w:t>
      </w:r>
      <w:r>
        <w:rPr>
          <w:sz w:val="24"/>
        </w:rPr>
        <w:t>2016年1月13日，原告李某由第三人顾家房地产经纪公司业务员带领，至孙某和所有的密云区某房屋看房，孙某和在家接待。同日，李某、孙某和回到顾家房地产经纪公司店内签订了《北京市房屋买卖合同》，该合同约定：孙某和将涉诉房屋出售给李某，房屋建筑面积49.71平方米，房屋所有权证号X京房权证密字第x号；房屋成交价格为111万元，李某应在签订合同时，即向孙某和支付购房定金3万元；在合同签署后90个工作日内进行公积金贷款面签，李某于当日向孙正和支付60万元购房首付款，剩余房款51万元由李某向公积金管理中心申请贷款支付，于银行放款后支付孙某和，周期为2个月；合同履行过程中，双方应按照国家相关规定缴纳各项税费及相关费用等内容。合同签订后，李某即向孙某和交纳定金3万元。2016年1月15日，李某发现案涉房屋有约10平方米属于非法建筑，遂向孙某和提出交涉，孙某和认为其在与李某介绍房屋已经明确告知李某。2016年1月18日，双方协商未果、矛盾激化，原告李某因合同履行问题报警，至2016年1月20日，原告李某将孙某和诉至法院，请求撤销房屋买卖合同。法院查明，李某在看房时，孙某和曾向李某提到非法建筑的情况，但当时李某正在看手机，并未听清，只是点头表示：“没问题”。关于该案，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孙某和已经履行告知义务，李某只能自负责任</w:t>
        <w:br/>
        <w:br/>
      </w:r>
      <w:r>
        <w:rPr>
          <w:sz w:val="16"/>
        </w:rPr>
        <w:t>B.</w:t>
        <w:t xml:space="preserve">    </w:t>
      </w:r>
      <w:r>
        <w:rPr>
          <w:sz w:val="16"/>
        </w:rPr>
        <w:t>案涉房屋有约10平方米属于非法建筑的事实在合同事项上不具有交易上的重要性，李某虽对此产生认识错误，但不构成重大误解</w:t>
        <w:br/>
        <w:br/>
      </w:r>
      <w:r>
        <w:rPr>
          <w:sz w:val="16"/>
        </w:rPr>
        <w:t>C.</w:t>
        <w:t xml:space="preserve">    </w:t>
      </w:r>
      <w:r>
        <w:rPr>
          <w:sz w:val="16"/>
        </w:rPr>
        <w:t>李某应在2017年1月13日之前行使撤销权</w:t>
        <w:br/>
        <w:br/>
      </w:r>
      <w:r>
        <w:rPr>
          <w:sz w:val="16"/>
        </w:rPr>
        <w:t>D.</w:t>
        <w:t xml:space="preserve">    </w:t>
      </w:r>
      <w:r>
        <w:rPr>
          <w:sz w:val="16"/>
        </w:rPr>
        <w:t>若孙某和根本未告知案涉房屋有约10平方米属于非法建筑的情况，则孙某和构成欺诈</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39.</w:t>
        <w:t xml:space="preserve">    </w:t>
      </w:r>
      <w:r>
        <w:rPr>
          <w:sz w:val="24"/>
        </w:rPr>
        <w:t>2010年10月8日，某房地产开发商A公司就某房地产项目的建设工程进行公开招投标（《招标投标法》规定该项目属于必须进行招投标的项目），B建设公司投标并最终中标，A公司与B公司根据招投标文件签订《××项目建设工程施工合同》（以下称《施工合同》）并进行备案，《施工合同》约定工程价款2亿元，工期2年。但是，在A公司进行招投标之前，A公司与B公司于2010年9月30日签订一份《A公司与B公司××项目施工协议》（以下称《施工协议》），约定工程价格据实结算，工期2年。《施工协议》签订后B公司即进场施工，2014年10月，工程如期竣工，并验收合格。后双方因结算产生纠纷，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《施工合同》属于“阴阳合同”中的“阳合同”，该合同无效</w:t>
        <w:br/>
        <w:br/>
      </w:r>
      <w:r>
        <w:rPr>
          <w:sz w:val="16"/>
        </w:rPr>
        <w:t>B.</w:t>
        <w:t xml:space="preserve">    </w:t>
      </w:r>
      <w:r>
        <w:rPr>
          <w:sz w:val="16"/>
        </w:rPr>
        <w:t>《施工协议》属于“阴阳合同”中的“阴合同”，该合同有效</w:t>
        <w:br/>
        <w:br/>
      </w:r>
      <w:r>
        <w:rPr>
          <w:sz w:val="16"/>
        </w:rPr>
        <w:t>C.</w:t>
        <w:t xml:space="preserve">    </w:t>
      </w:r>
      <w:r>
        <w:rPr>
          <w:sz w:val="16"/>
        </w:rPr>
        <w:t>应以《施工合同》作为最终的结算依据</w:t>
        <w:br/>
        <w:br/>
      </w:r>
      <w:r>
        <w:rPr>
          <w:sz w:val="16"/>
        </w:rPr>
        <w:t>D.</w:t>
        <w:t xml:space="preserve">    </w:t>
      </w:r>
      <w:r>
        <w:rPr>
          <w:sz w:val="16"/>
        </w:rPr>
        <w:t>应以《施工协议》作为最终的结算依据</w:t>
        <w:br/>
        <w:br/>
        <w:br/>
      </w:r>
      <w:r>
        <w:rPr>
          <w:sz w:val="16"/>
        </w:rPr>
        <w:t>正确答案</w:t>
      </w:r>
      <w:r>
        <w:rPr>
          <w:sz w:val="16"/>
        </w:rPr>
        <w:t>：A D</w:t>
        <w:br/>
      </w:r>
      <w:r>
        <w:rPr>
          <w:sz w:val="16"/>
        </w:rPr>
        <w:t>答案解释</w:t>
      </w:r>
      <w:r>
        <w:rPr>
          <w:sz w:val="16"/>
        </w:rPr>
        <w:t>：暂无</w:t>
      </w:r>
    </w:p>
    <w:p>
      <w:pPr>
        <w:spacing w:line="240" w:lineRule="auto" w:before="400" w:after="0"/>
        <w:jc w:val="left"/>
      </w:pPr>
      <w:r/>
      <w:r>
        <w:rPr>
          <w:sz w:val="24"/>
        </w:rPr>
      </w:r>
      <w:r>
        <w:rPr>
          <w:sz w:val="24"/>
        </w:rPr>
        <w:t>40.</w:t>
        <w:t xml:space="preserve">    </w:t>
      </w:r>
      <w:r>
        <w:rPr>
          <w:sz w:val="24"/>
        </w:rPr>
        <w:t>乙在家中自己生产劣质口罩，因其不具备营业执照和相应的生产许可，难以售出。乙遂伪造甲医疗器械公司的公章与公司销售经理的身份证明，与不知情的丙公司签订买卖合同，将自己生产的劣质口罩谎称为甲公司生产的符合标准的口罩而出售。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该买卖合同效力未定，若甲公司追认，丙公司有权通知甲公司撤销</w:t>
        <w:br/>
        <w:br/>
      </w:r>
      <w:r>
        <w:rPr>
          <w:sz w:val="16"/>
        </w:rPr>
        <w:t>B.</w:t>
        <w:t xml:space="preserve">    </w:t>
      </w:r>
      <w:r>
        <w:rPr>
          <w:sz w:val="16"/>
        </w:rPr>
        <w:t>该买卖合同可撤销，无论甲公司是否追认，丙公司有权通知甲公司撤销</w:t>
        <w:br/>
        <w:br/>
      </w:r>
      <w:r>
        <w:rPr>
          <w:sz w:val="16"/>
        </w:rPr>
        <w:t>C.</w:t>
        <w:t xml:space="preserve">    </w:t>
      </w:r>
      <w:r>
        <w:rPr>
          <w:sz w:val="16"/>
        </w:rPr>
        <w:t>该买卖合同效力未定，无论甲公司是否追认，丙公司有权请求法院撤销</w:t>
        <w:br/>
        <w:br/>
      </w:r>
      <w:r>
        <w:rPr>
          <w:sz w:val="16"/>
        </w:rPr>
        <w:t>D.</w:t>
        <w:t xml:space="preserve">    </w:t>
      </w:r>
      <w:r>
        <w:rPr>
          <w:sz w:val="16"/>
        </w:rPr>
        <w:t>该买卖合同可撤销，若甲公司未追认，丙公司有权请求法院撤销</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41.</w:t>
        <w:t xml:space="preserve">    </w:t>
      </w:r>
      <w:r>
        <w:rPr>
          <w:sz w:val="24"/>
        </w:rPr>
        <w:t>吴某是甲公司员工，持有甲公司授权委托书。吴某与温某签订了借款合同，该合同由温某签字、吴某用甲公司合同专用章盖章。后温某要求甲公司还款。下列哪些情形有助于甲公司否定吴某的行为构成表见代理？（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温某明知借款合同上的盖章是甲公司合同专用章而非甲公司公章，未表示反对</w:t>
        <w:br/>
        <w:br/>
      </w:r>
      <w:r>
        <w:rPr>
          <w:sz w:val="16"/>
        </w:rPr>
        <w:t>B.</w:t>
        <w:t xml:space="preserve">    </w:t>
      </w:r>
      <w:r>
        <w:rPr>
          <w:sz w:val="16"/>
        </w:rPr>
        <w:t>温某未与甲公司核实，即将借款交给吴某</w:t>
        <w:br/>
        <w:br/>
      </w:r>
      <w:r>
        <w:rPr>
          <w:sz w:val="16"/>
        </w:rPr>
        <w:t>C.</w:t>
        <w:t xml:space="preserve">    </w:t>
      </w:r>
      <w:r>
        <w:rPr>
          <w:sz w:val="16"/>
        </w:rPr>
        <w:t>吴某出示的甲公司授权委托书载明甲公司仅授权吴某参加投标活动</w:t>
        <w:br/>
        <w:br/>
      </w:r>
      <w:r>
        <w:rPr>
          <w:sz w:val="16"/>
        </w:rPr>
        <w:t>D.</w:t>
        <w:t xml:space="preserve">    </w:t>
      </w:r>
      <w:r>
        <w:rPr>
          <w:sz w:val="16"/>
        </w:rPr>
        <w:t>吴某出示的甲公司空白授权委托书已届期</w:t>
        <w:br/>
        <w:br/>
        <w:br/>
      </w:r>
      <w:r>
        <w:rPr>
          <w:sz w:val="16"/>
        </w:rPr>
        <w:t>正确答案</w:t>
      </w:r>
      <w:r>
        <w:rPr>
          <w:sz w:val="16"/>
        </w:rPr>
        <w:t>：C D</w:t>
        <w:br/>
      </w:r>
      <w:r>
        <w:rPr>
          <w:sz w:val="16"/>
        </w:rPr>
        <w:t>答案解释</w:t>
      </w:r>
      <w:r>
        <w:rPr>
          <w:sz w:val="16"/>
        </w:rPr>
        <w:t>：暂无</w:t>
      </w:r>
    </w:p>
    <w:p>
      <w:pPr>
        <w:spacing w:line="240" w:lineRule="auto" w:before="400" w:after="0"/>
        <w:jc w:val="left"/>
      </w:pPr>
      <w:r/>
      <w:r>
        <w:rPr>
          <w:sz w:val="24"/>
        </w:rPr>
      </w:r>
      <w:r>
        <w:rPr>
          <w:sz w:val="24"/>
        </w:rPr>
        <w:t>42.</w:t>
        <w:t xml:space="preserve">    </w:t>
      </w:r>
      <w:r>
        <w:rPr>
          <w:sz w:val="24"/>
        </w:rPr>
        <w:t>“新手”丙来到古玩市场寻宝，甲的摊位上有一面古镜，丙上前询问，甲只表示这是鎏金青铜镜。此时在远处张望的乙假意路过，小声冲丙说道：“这面铜镜至少是唐代的！你赚大啦！”丙仍半信半疑，乙表示自己是专业的古玩收藏家，并且店铺就在前方，若丙不买自己就接盘。丙信以为真以高价买下该铜镜，后鉴定为2020年生产的一批赝品的其中之一。甲在交易成功后，将价款的一部分作为“介绍费”分给乙。经证实，甲平时所出售的“古玩”真假参半，其明知该青铜镜不可能是唐代的。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古玩市场有风险，丙只能自负损失</w:t>
        <w:br/>
        <w:br/>
      </w:r>
      <w:r>
        <w:rPr>
          <w:sz w:val="16"/>
        </w:rPr>
        <w:t>B.</w:t>
        <w:t xml:space="preserve">    </w:t>
      </w:r>
      <w:r>
        <w:rPr>
          <w:sz w:val="16"/>
        </w:rPr>
        <w:t>丙与甲的买卖合同构成重大误解，丙可以主张撤销该合同</w:t>
        <w:br/>
        <w:br/>
      </w:r>
      <w:r>
        <w:rPr>
          <w:sz w:val="16"/>
        </w:rPr>
        <w:t>C.</w:t>
        <w:t xml:space="preserve">    </w:t>
      </w:r>
      <w:r>
        <w:rPr>
          <w:sz w:val="16"/>
        </w:rPr>
        <w:t>丙可以向乙主张撤销合同</w:t>
        <w:br/>
        <w:br/>
      </w:r>
      <w:r>
        <w:rPr>
          <w:sz w:val="16"/>
        </w:rPr>
        <w:t>D.</w:t>
        <w:t xml:space="preserve">    </w:t>
      </w:r>
      <w:r>
        <w:rPr>
          <w:sz w:val="16"/>
        </w:rPr>
        <w:t>丙可以向甲主张撤销合同</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43.</w:t>
        <w:t xml:space="preserve">    </w:t>
      </w:r>
      <w:r>
        <w:rPr>
          <w:sz w:val="24"/>
        </w:rPr>
        <w:t>乙公司以国产牛肉为样品，伪称某国进口牛肉，与甲公司签订了买卖合同，后甲公司得知这一事实。此时恰逢某国流行牛海绵状脑病（疯牛病），某国进口牛肉滞销，国产牛肉价格上涨。下列哪些说法是正确的</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甲公司有权自知道样品为国产牛肉之日起一年内主张撤销该合同</w:t>
        <w:br/>
        <w:br/>
      </w:r>
      <w:r>
        <w:rPr>
          <w:sz w:val="16"/>
        </w:rPr>
        <w:t>B.</w:t>
        <w:t xml:space="preserve">    </w:t>
      </w:r>
      <w:r>
        <w:rPr>
          <w:sz w:val="16"/>
        </w:rPr>
        <w:t>乙公司有权自合同订立之日起一年内主张撤销该合同</w:t>
        <w:br/>
        <w:br/>
      </w:r>
      <w:r>
        <w:rPr>
          <w:sz w:val="16"/>
        </w:rPr>
        <w:t>C.</w:t>
        <w:t xml:space="preserve">    </w:t>
      </w:r>
      <w:r>
        <w:rPr>
          <w:sz w:val="16"/>
        </w:rPr>
        <w:t>甲公司有权决定履行该合同，乙公司无权拒绝履行</w:t>
        <w:br/>
        <w:br/>
      </w:r>
      <w:r>
        <w:rPr>
          <w:sz w:val="16"/>
        </w:rPr>
        <w:t>D.</w:t>
        <w:t xml:space="preserve">    </w:t>
      </w:r>
      <w:r>
        <w:rPr>
          <w:sz w:val="16"/>
        </w:rPr>
        <w:t>在甲公司决定撤销该合同前，乙公司有权按约定向甲公司要求给付货款</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r>
      <w:r>
        <w:rPr>
          <w:sz w:val="24"/>
        </w:rPr>
        <w:t>44.</w:t>
        <w:t xml:space="preserve">    </w:t>
      </w:r>
      <w:r>
        <w:rPr>
          <w:sz w:val="24"/>
        </w:rPr>
        <w:t>甲打算卖房，问乙是否愿意买甲的房，乙跟甲说：“如果明天早上7点你家屋顶上飞来了喜鹊，我就出10万元买你的房子。”甲同意。乙回家后非常后悔。第二天早上差几分7点时，恰有一群喜鹊停在甲家的屋顶上，乙正要赶喜鹊走，甲不知情的儿子拿起弹弓把喜鹊打跑了，至7点再无喜鹊飞来。关于甲、乙之间的房屋买卖合同，下列选项错误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合同尚未成立</w:t>
        <w:br/>
        <w:br/>
      </w:r>
      <w:r>
        <w:rPr>
          <w:sz w:val="16"/>
        </w:rPr>
        <w:t>B.</w:t>
        <w:t xml:space="preserve">    </w:t>
      </w:r>
      <w:r>
        <w:rPr>
          <w:sz w:val="16"/>
        </w:rPr>
        <w:t>合同无效</w:t>
        <w:br/>
        <w:br/>
      </w:r>
      <w:r>
        <w:rPr>
          <w:sz w:val="16"/>
        </w:rPr>
        <w:t>C.</w:t>
        <w:t xml:space="preserve">    </w:t>
      </w:r>
      <w:r>
        <w:rPr>
          <w:sz w:val="16"/>
        </w:rPr>
        <w:t>乙有权拒绝履行该合同</w:t>
        <w:br/>
        <w:br/>
      </w:r>
      <w:r>
        <w:rPr>
          <w:sz w:val="16"/>
        </w:rPr>
        <w:t>D.</w:t>
        <w:t xml:space="preserve">    </w:t>
      </w:r>
      <w:r>
        <w:rPr>
          <w:sz w:val="16"/>
        </w:rPr>
        <w:t>乙应当履行该合同</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45.</w:t>
        <w:t xml:space="preserve">    </w:t>
      </w:r>
      <w:r>
        <w:rPr>
          <w:sz w:val="24"/>
        </w:rPr>
        <w:t>某单位负责人甲欲将一套住房以50万元出售。某报记者乙找到甲，出价40万元，甲拒绝。乙对甲说：“我有你贪污的材料，不答应我就举报你。”甲信以为真，以40万元将该房卖与乙。实际上，乙并没有甲贪污的材料。关于该房屋买卖合同的效力，下列说法错误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存在欺诈行为，属可撤销的合同</w:t>
        <w:br/>
        <w:br/>
      </w:r>
      <w:r>
        <w:rPr>
          <w:sz w:val="16"/>
        </w:rPr>
        <w:t>B.</w:t>
        <w:t xml:space="preserve">    </w:t>
      </w:r>
      <w:r>
        <w:rPr>
          <w:sz w:val="16"/>
        </w:rPr>
        <w:t>存在胁迫行为，属可撤销的合同</w:t>
        <w:br/>
        <w:br/>
      </w:r>
      <w:r>
        <w:rPr>
          <w:sz w:val="16"/>
        </w:rPr>
        <w:t>C.</w:t>
        <w:t xml:space="preserve">    </w:t>
      </w:r>
      <w:r>
        <w:rPr>
          <w:sz w:val="16"/>
        </w:rPr>
        <w:t>存在显失公平的情形，属可撤销的合同</w:t>
        <w:br/>
        <w:br/>
      </w:r>
      <w:r>
        <w:rPr>
          <w:sz w:val="16"/>
        </w:rPr>
        <w:t>D.</w:t>
        <w:t xml:space="preserve">    </w:t>
      </w:r>
      <w:r>
        <w:rPr>
          <w:sz w:val="16"/>
        </w:rPr>
        <w:t>存在重大误解，属可撤销的合同</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t xml:space="preserve">    </w:t>
      </w:r>
      <w:r>
        <w:rPr>
          <w:sz w:val="24"/>
        </w:rPr>
        <w:t>四、简答题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47.</w:t>
        <w:t xml:space="preserve">    </w:t>
      </w:r>
      <w:r>
        <w:rPr>
          <w:sz w:val="24"/>
        </w:rPr>
        <w:t>如何理解合同的法律效力？</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48.</w:t>
        <w:t xml:space="preserve">    </w:t>
      </w:r>
      <w:r>
        <w:rPr>
          <w:sz w:val="24"/>
        </w:rPr>
        <w:t>简述合同的成立要件和生效要件。</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49.</w:t>
        <w:t xml:space="preserve">    </w:t>
      </w:r>
      <w:r>
        <w:rPr>
          <w:sz w:val="24"/>
        </w:rPr>
        <w:t>简述附条件的合同中的条件要件以及附期限的合同中的期限要件。</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50.</w:t>
        <w:t xml:space="preserve">    </w:t>
      </w:r>
      <w:r>
        <w:rPr>
          <w:sz w:val="24"/>
        </w:rPr>
        <w:t>哪些情况下合同无效？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51.</w:t>
        <w:t xml:space="preserve">    </w:t>
      </w:r>
      <w:r>
        <w:rPr>
          <w:sz w:val="24"/>
        </w:rPr>
        <w:t>哪些情况下合同可以被撤销？</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五、案例分析题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53.</w:t>
        <w:t xml:space="preserve">    </w:t>
      </w:r>
      <w:r>
        <w:rPr>
          <w:sz w:val="24"/>
        </w:rPr>
        <w:t>甲公司委派业务员张某去乙公司采购大蒜，张某持盖章的空白合同书以及采购大蒜授权委托书前往。甲、乙公司于2010年3月1日签订大蒜买卖合同，约定由乙公司代办托运，货交承运人丙公司后即视为完成交付。大蒜总价款为100万元，货交丙公司后甲公司付50万元货款，货到甲公司后再付清余款50万元。双方还约定，甲公司向乙公司交付的50万元货款中包含定金20万元，如任何一方违约，需向守约方赔付违约金30万元。张某发现乙公司尚有部分绿豆要出售，认为时值绿豆销售旺季，遂于2010年3月1日擅自决定与乙公司再签订一份绿豆买卖合同，总价款为100万元，仍由乙公司代办托运，货交丙公司后即视为完成交付。其他条款与大蒜买卖合同的约定相同。2010年4月1日，乙公司按照约定将大蒜和绿豆交给丙公司，甲公司将50万元大蒜货款和50万元绿豆货款汇付给乙公司。按照托运合同，丙公司应在10天内将大蒜和绿豆运至甲公司。2010年4月5日，甲、丁公司签订以120万元价格转卖大蒜的合同。2010年4月7日因大蒜价格大涨，甲公司又以150万元价格将大蒜卖给戊公司，并指示丙公司将大蒜运交戊公司。2010年4月8日，丙公司在运送大蒜的过程中，因山洪暴发造成大蒜全部毁损。戊公司因未收到货物拒不付款，甲公司因未收到戊公司货款拒绝支付乙公司大蒜尾款50万元。绿豆行情暴涨，丙公司以自己名义按130万元价格将绿豆转卖给不知情的乙公司，并迅即交付，但尚未收取货款。甲公司得知后，拒绝追认丙公司行为，要求乙公司返还绿豆。请分析：</w:t>
        <w:br/>
      </w:r>
      <w:r>
        <w:rPr>
          <w:sz w:val="24"/>
        </w:rPr>
        <w:t>大蒜运至丙公司时，所有权归谁？为什么？</w:t>
        <w:br/>
      </w:r>
      <w:r>
        <w:rPr>
          <w:sz w:val="24"/>
        </w:rPr>
        <w:t>2.甲公司与丁、戊公司签订的转卖大蒜的合同的效力如何？为什么？</w:t>
        <w:br/>
      </w:r>
      <w:r>
        <w:rPr>
          <w:sz w:val="24"/>
        </w:rPr>
        <w:t>3.大蒜在运往戊公司途中毁损的风险由谁承担？为什么？</w:t>
        <w:br/>
      </w:r>
      <w:r>
        <w:rPr>
          <w:sz w:val="24"/>
        </w:rPr>
        <w:t>4.甲公司与乙公司签订的绿豆买卖合同效力如何？为什么？</w:t>
        <w:br/>
      </w:r>
      <w:r>
        <w:rPr>
          <w:sz w:val="24"/>
        </w:rPr>
        <w:t>5.丙公司将绿豆转卖给乙公司的行为法律效力如何？为什么？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